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E23" w:rsidRPr="00F77828" w:rsidRDefault="00A31E23" w:rsidP="001213C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  <w:lang w:val="uk-UA" w:eastAsia="uk-UA"/>
        </w:rPr>
      </w:pPr>
      <w:bookmarkStart w:id="0" w:name="bookmark0"/>
      <w:r w:rsidRPr="00F77828">
        <w:rPr>
          <w:rFonts w:ascii="Arial" w:eastAsia="Times New Roman" w:hAnsi="Arial" w:cs="Arial"/>
          <w:b/>
          <w:bCs/>
          <w:sz w:val="36"/>
          <w:szCs w:val="36"/>
          <w:lang w:val="uk-UA" w:eastAsia="uk-UA"/>
        </w:rPr>
        <w:t xml:space="preserve">Анкета опитування відвідувачів щодо якості функціонування суду </w:t>
      </w:r>
      <w:bookmarkEnd w:id="0"/>
    </w:p>
    <w:p w:rsidR="00A31E23" w:rsidRPr="00F77828" w:rsidRDefault="00A31E23" w:rsidP="00A31E2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18"/>
      </w:tblGrid>
      <w:tr w:rsidR="00A31E23" w:rsidRPr="00F77828">
        <w:trPr>
          <w:trHeight w:val="3043"/>
        </w:trPr>
        <w:tc>
          <w:tcPr>
            <w:tcW w:w="9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E23" w:rsidRPr="00F77828" w:rsidRDefault="00A31E23" w:rsidP="00A31E23">
            <w:pPr>
              <w:spacing w:after="0" w:line="210" w:lineRule="exact"/>
              <w:jc w:val="both"/>
              <w:rPr>
                <w:rFonts w:ascii="Palatino Linotype" w:eastAsia="Times New Roman" w:hAnsi="Palatino Linotype" w:cs="Palatino Linotype"/>
                <w:lang w:val="uk-UA" w:eastAsia="uk-UA"/>
              </w:rPr>
            </w:pPr>
            <w:r w:rsidRPr="00F77828">
              <w:rPr>
                <w:rFonts w:ascii="Palatino Linotype" w:eastAsia="Times New Roman" w:hAnsi="Palatino Linotype" w:cs="Palatino Linotype"/>
                <w:lang w:val="uk-UA" w:eastAsia="uk-UA"/>
              </w:rPr>
              <w:t>Шановний відвідувач суду!</w:t>
            </w:r>
          </w:p>
          <w:p w:rsidR="00A31E23" w:rsidRPr="00F77828" w:rsidRDefault="00A31E23" w:rsidP="00A31E23">
            <w:pPr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A31E23" w:rsidRPr="00F77828" w:rsidRDefault="00A31E23" w:rsidP="0039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Palatino Linotype" w:eastAsia="Times New Roman" w:hAnsi="Palatino Linotype" w:cs="Palatino Linotype"/>
                <w:i/>
                <w:iCs/>
                <w:lang w:val="uk-UA" w:eastAsia="uk-UA"/>
              </w:rPr>
              <w:t>Пропонуємо Вам взяти участь в опитуванні громадян щодо задоволеності якістю функціонування судів. Опитування проводиться з метою об’єктивної оцінки якості послуг, що надаються судами. Отримана інформація використовуватиметься для розробки ефективних рекомендацій щодо поліпшення якості судових послуг та підвищення рівня громадської довіри до судів. Це опитування є вибірковим і саме Вас обрали випадково. Будьте впевнені, що інформація, яка збирається, є цілком конфіденційною і отримані відповіді будуть використані лише в узагальненому вигляді. Від Вашої щирості та відповідального ставлення до опитування залежить якість та повнота інформації, на підставі якої буде отримана загальна картина якості роботи суду.</w:t>
            </w:r>
          </w:p>
        </w:tc>
      </w:tr>
    </w:tbl>
    <w:p w:rsidR="00A31E23" w:rsidRPr="00F77828" w:rsidRDefault="00A31E23" w:rsidP="00A31E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pPr w:leftFromText="180" w:rightFromText="180" w:vertAnchor="text" w:horzAnchor="page" w:tblpX="5176" w:tblpY="-28"/>
        <w:tblW w:w="2002" w:type="pct"/>
        <w:tblCellMar>
          <w:left w:w="0" w:type="dxa"/>
          <w:right w:w="0" w:type="dxa"/>
        </w:tblCellMar>
        <w:tblLook w:val="0000"/>
      </w:tblPr>
      <w:tblGrid>
        <w:gridCol w:w="360"/>
        <w:gridCol w:w="363"/>
        <w:gridCol w:w="362"/>
        <w:gridCol w:w="362"/>
        <w:gridCol w:w="362"/>
        <w:gridCol w:w="362"/>
        <w:gridCol w:w="362"/>
        <w:gridCol w:w="362"/>
        <w:gridCol w:w="362"/>
        <w:gridCol w:w="362"/>
      </w:tblGrid>
      <w:tr w:rsidR="00A31E23" w:rsidRPr="00F77828" w:rsidTr="00A31E23">
        <w:trPr>
          <w:cantSplit/>
          <w:trHeight w:val="422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1E23" w:rsidRPr="00F77828" w:rsidRDefault="00A31E23" w:rsidP="00A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1E23" w:rsidRPr="00F77828" w:rsidRDefault="00A31E23" w:rsidP="00A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31E23" w:rsidRPr="00F77828" w:rsidRDefault="00A31E23" w:rsidP="00A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1E23" w:rsidRPr="00F77828" w:rsidRDefault="00A31E23" w:rsidP="00A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1E23" w:rsidRPr="00F77828" w:rsidRDefault="00A31E23" w:rsidP="00A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31E23" w:rsidRPr="00F77828" w:rsidRDefault="00A31E23" w:rsidP="00A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E23" w:rsidRPr="00F77828" w:rsidRDefault="00A31E23" w:rsidP="00A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  <w:r w:rsidRPr="00F77828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1E23" w:rsidRPr="00F77828" w:rsidRDefault="00A31E23" w:rsidP="00A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  <w:r w:rsidRPr="00F77828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31E23" w:rsidRPr="00F77828" w:rsidRDefault="00A31E23" w:rsidP="00A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  <w:r w:rsidRPr="00F77828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E23" w:rsidRPr="00F77828" w:rsidRDefault="00A31E23" w:rsidP="00A3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  <w:r w:rsidRPr="00F77828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t>7</w:t>
            </w:r>
          </w:p>
        </w:tc>
      </w:tr>
    </w:tbl>
    <w:p w:rsidR="00A31E23" w:rsidRPr="00F77828" w:rsidRDefault="00A31E23" w:rsidP="00A31E23">
      <w:pPr>
        <w:spacing w:after="0" w:line="240" w:lineRule="auto"/>
        <w:rPr>
          <w:rFonts w:ascii="Palatino Linotype" w:eastAsia="Times New Roman" w:hAnsi="Palatino Linotype" w:cs="Palatino Linotype"/>
          <w:b/>
          <w:bCs/>
          <w:sz w:val="21"/>
          <w:szCs w:val="21"/>
          <w:lang w:val="uk-UA" w:eastAsia="uk-UA"/>
        </w:rPr>
      </w:pPr>
      <w:r w:rsidRPr="00F77828">
        <w:rPr>
          <w:rFonts w:ascii="Palatino Linotype" w:eastAsia="Times New Roman" w:hAnsi="Palatino Linotype" w:cs="Palatino Linotype"/>
          <w:b/>
          <w:bCs/>
          <w:sz w:val="21"/>
          <w:szCs w:val="21"/>
          <w:lang w:val="uk-UA" w:eastAsia="uk-UA"/>
        </w:rPr>
        <w:t xml:space="preserve">Дата проведення </w:t>
      </w:r>
      <w:r w:rsidR="000B586B">
        <w:rPr>
          <w:rFonts w:ascii="Palatino Linotype" w:eastAsia="Times New Roman" w:hAnsi="Palatino Linotype" w:cs="Palatino Linotype"/>
          <w:b/>
          <w:bCs/>
          <w:sz w:val="21"/>
          <w:szCs w:val="21"/>
          <w:lang w:val="uk-UA" w:eastAsia="uk-UA"/>
        </w:rPr>
        <w:t>опитування</w:t>
      </w:r>
    </w:p>
    <w:p w:rsidR="00A31E23" w:rsidRPr="00F77828" w:rsidRDefault="00A31E23" w:rsidP="00A31E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31E23" w:rsidRPr="00F77828" w:rsidRDefault="00A31E23" w:rsidP="00A31E23">
      <w:pPr>
        <w:spacing w:after="0" w:line="240" w:lineRule="auto"/>
        <w:ind w:left="3540"/>
        <w:rPr>
          <w:rFonts w:ascii="Palatino Linotype" w:eastAsia="Times New Roman" w:hAnsi="Palatino Linotype" w:cs="Palatino Linotype"/>
          <w:b/>
          <w:bCs/>
          <w:sz w:val="21"/>
          <w:szCs w:val="21"/>
          <w:lang w:val="uk-UA" w:eastAsia="uk-UA"/>
        </w:rPr>
      </w:pPr>
      <w:r w:rsidRPr="00F77828">
        <w:rPr>
          <w:rFonts w:ascii="Palatino Linotype" w:eastAsia="Times New Roman" w:hAnsi="Palatino Linotype" w:cs="Palatino Linotype"/>
          <w:b/>
          <w:bCs/>
          <w:sz w:val="21"/>
          <w:szCs w:val="21"/>
          <w:lang w:val="uk-UA" w:eastAsia="uk-UA"/>
        </w:rPr>
        <w:t xml:space="preserve">     число          міс.</w:t>
      </w:r>
      <w:r w:rsidRPr="00F77828">
        <w:rPr>
          <w:rFonts w:ascii="Palatino Linotype" w:eastAsia="Times New Roman" w:hAnsi="Palatino Linotype" w:cs="Palatino Linotype"/>
          <w:b/>
          <w:bCs/>
          <w:sz w:val="21"/>
          <w:szCs w:val="21"/>
          <w:lang w:val="uk-UA" w:eastAsia="uk-UA"/>
        </w:rPr>
        <w:tab/>
        <w:t xml:space="preserve">              Рік</w:t>
      </w:r>
    </w:p>
    <w:p w:rsidR="00A31E23" w:rsidRPr="00F77828" w:rsidRDefault="00A31E23" w:rsidP="00A31E2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31E23" w:rsidRPr="00F77828" w:rsidRDefault="00A31E23" w:rsidP="00A31E23">
      <w:pPr>
        <w:spacing w:after="0" w:line="240" w:lineRule="auto"/>
        <w:rPr>
          <w:rFonts w:ascii="Arial" w:eastAsia="Times New Roman" w:hAnsi="Arial" w:cs="Arial"/>
          <w:b/>
          <w:bCs/>
          <w:lang w:val="uk-UA" w:eastAsia="uk-UA"/>
        </w:rPr>
      </w:pPr>
      <w:r w:rsidRPr="00F77828">
        <w:rPr>
          <w:rFonts w:ascii="Arial" w:eastAsia="Times New Roman" w:hAnsi="Arial" w:cs="Arial"/>
          <w:b/>
          <w:bCs/>
          <w:lang w:val="uk-UA" w:eastAsia="uk-UA"/>
        </w:rPr>
        <w:t>Блок 1. Загальна характеристика респондента</w:t>
      </w:r>
    </w:p>
    <w:p w:rsidR="007A0F4F" w:rsidRPr="00F77828" w:rsidRDefault="007A0F4F" w:rsidP="00A31E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634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10"/>
        <w:gridCol w:w="1205"/>
        <w:gridCol w:w="3440"/>
        <w:gridCol w:w="1379"/>
      </w:tblGrid>
      <w:tr w:rsidR="007A0F4F" w:rsidRPr="00F77828" w:rsidTr="005F2344">
        <w:trPr>
          <w:trHeight w:val="370"/>
        </w:trPr>
        <w:tc>
          <w:tcPr>
            <w:tcW w:w="4815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F4F" w:rsidRPr="00F77828" w:rsidRDefault="007A0F4F" w:rsidP="00A31E23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lang w:val="uk-UA" w:eastAsia="uk-UA"/>
              </w:rPr>
              <w:t>1. Вік: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A0F4F" w:rsidRPr="00F77828" w:rsidRDefault="007A0F4F" w:rsidP="00A31E23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lang w:val="uk-UA" w:eastAsia="uk-UA"/>
              </w:rPr>
              <w:t>2. Рівень освіти:</w:t>
            </w:r>
          </w:p>
        </w:tc>
      </w:tr>
      <w:tr w:rsidR="007A0F4F" w:rsidRPr="00F77828" w:rsidTr="002D487B">
        <w:trPr>
          <w:trHeight w:val="274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18-25 років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Середня та неповна середня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</w:tr>
      <w:tr w:rsidR="007A0F4F" w:rsidRPr="00F77828" w:rsidTr="002D487B">
        <w:trPr>
          <w:trHeight w:val="269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26-39 років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Базова вища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</w:tr>
      <w:tr w:rsidR="007A0F4F" w:rsidRPr="00F77828" w:rsidTr="002D487B">
        <w:trPr>
          <w:trHeight w:val="274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40-59 років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Повна вища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</w:tr>
      <w:tr w:rsidR="007A0F4F" w:rsidRPr="00F77828" w:rsidTr="002D487B">
        <w:trPr>
          <w:trHeight w:val="269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60 років і старше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Інше (вкажіть)</w:t>
            </w:r>
            <w:r w:rsidR="002D487B"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 xml:space="preserve"> __________________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</w:tr>
      <w:tr w:rsidR="007A0F4F" w:rsidRPr="00F77828" w:rsidTr="005F2344">
        <w:trPr>
          <w:trHeight w:val="360"/>
        </w:trPr>
        <w:tc>
          <w:tcPr>
            <w:tcW w:w="48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A0F4F" w:rsidRPr="00F77828" w:rsidRDefault="007A0F4F" w:rsidP="00A31E23">
            <w:pPr>
              <w:spacing w:after="0" w:line="220" w:lineRule="exact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</w:p>
          <w:p w:rsidR="007A0F4F" w:rsidRPr="00F77828" w:rsidRDefault="007A0F4F" w:rsidP="00A31E23">
            <w:pPr>
              <w:spacing w:after="0" w:line="220" w:lineRule="exact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lang w:val="uk-UA" w:eastAsia="uk-UA"/>
              </w:rPr>
              <w:t>3. Стать:</w:t>
            </w:r>
          </w:p>
          <w:p w:rsidR="007A0F4F" w:rsidRPr="00F77828" w:rsidRDefault="007A0F4F" w:rsidP="00A31E23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A0F4F" w:rsidRPr="00F77828" w:rsidRDefault="007A0F4F" w:rsidP="00A31E23">
            <w:pPr>
              <w:spacing w:after="0" w:line="220" w:lineRule="exact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</w:p>
          <w:p w:rsidR="007A0F4F" w:rsidRPr="00F77828" w:rsidRDefault="007A0F4F" w:rsidP="00A31E23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lang w:val="uk-UA" w:eastAsia="uk-UA"/>
              </w:rPr>
              <w:t>4. Наявність вищої юридичної освіти:</w:t>
            </w:r>
          </w:p>
        </w:tc>
      </w:tr>
      <w:tr w:rsidR="007A0F4F" w:rsidRPr="00F77828" w:rsidTr="002D487B">
        <w:trPr>
          <w:trHeight w:val="283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Чоловіча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Так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</w:tr>
      <w:tr w:rsidR="007A0F4F" w:rsidRPr="00F77828" w:rsidTr="002D487B">
        <w:trPr>
          <w:trHeight w:val="278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Жіноча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Ні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</w:tr>
    </w:tbl>
    <w:p w:rsidR="007A0F4F" w:rsidRPr="00F77828" w:rsidRDefault="007A0F4F" w:rsidP="00A31E23">
      <w:pPr>
        <w:spacing w:after="0" w:line="240" w:lineRule="auto"/>
        <w:rPr>
          <w:rFonts w:ascii="Arial" w:eastAsia="Times New Roman" w:hAnsi="Arial" w:cs="Arial"/>
          <w:b/>
          <w:bCs/>
          <w:lang w:val="uk-UA" w:eastAsia="uk-UA"/>
        </w:rPr>
      </w:pPr>
    </w:p>
    <w:p w:rsidR="007A0F4F" w:rsidRPr="00F77828" w:rsidRDefault="007A0F4F" w:rsidP="00A31E23">
      <w:pPr>
        <w:spacing w:after="0" w:line="240" w:lineRule="auto"/>
        <w:rPr>
          <w:rFonts w:ascii="Arial" w:eastAsia="Times New Roman" w:hAnsi="Arial" w:cs="Arial"/>
          <w:b/>
          <w:bCs/>
          <w:lang w:val="uk-UA" w:eastAsia="uk-UA"/>
        </w:rPr>
      </w:pPr>
      <w:r w:rsidRPr="00F77828">
        <w:rPr>
          <w:rFonts w:ascii="Arial" w:eastAsia="Times New Roman" w:hAnsi="Arial" w:cs="Arial"/>
          <w:b/>
          <w:bCs/>
          <w:lang w:val="uk-UA" w:eastAsia="uk-UA"/>
        </w:rPr>
        <w:t xml:space="preserve">5. Де Ви проживаєте:                              </w:t>
      </w:r>
      <w:r w:rsidR="00F77828">
        <w:rPr>
          <w:rFonts w:ascii="Arial" w:eastAsia="Times New Roman" w:hAnsi="Arial" w:cs="Arial"/>
          <w:b/>
          <w:bCs/>
          <w:lang w:val="uk-UA" w:eastAsia="uk-UA"/>
        </w:rPr>
        <w:t xml:space="preserve">          </w:t>
      </w:r>
      <w:r w:rsidRPr="00F77828">
        <w:rPr>
          <w:rFonts w:ascii="Arial" w:eastAsia="Times New Roman" w:hAnsi="Arial" w:cs="Arial"/>
          <w:b/>
          <w:bCs/>
          <w:lang w:val="uk-UA" w:eastAsia="uk-UA"/>
        </w:rPr>
        <w:t xml:space="preserve"> 6. У суді Ви представляєте:</w:t>
      </w:r>
    </w:p>
    <w:p w:rsidR="007A0F4F" w:rsidRPr="00F77828" w:rsidRDefault="007A0F4F" w:rsidP="00A31E23">
      <w:pPr>
        <w:spacing w:after="0" w:line="240" w:lineRule="auto"/>
        <w:rPr>
          <w:rFonts w:ascii="Arial" w:eastAsia="Times New Roman" w:hAnsi="Arial" w:cs="Arial"/>
          <w:b/>
          <w:bCs/>
          <w:lang w:val="uk-UA" w:eastAsia="uk-UA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10"/>
        <w:gridCol w:w="1210"/>
        <w:gridCol w:w="3435"/>
        <w:gridCol w:w="1384"/>
      </w:tblGrid>
      <w:tr w:rsidR="007A0F4F" w:rsidRPr="00F77828" w:rsidTr="002D487B">
        <w:trPr>
          <w:trHeight w:val="456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В населеному пункті, де розташований цей суд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A0F4F" w:rsidRPr="00F77828" w:rsidRDefault="001213C9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Особисто себе (є позивачем / відповідачем /свідком / потерпілим)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</w:tr>
      <w:tr w:rsidR="007A0F4F" w:rsidRPr="00F77828" w:rsidTr="002D487B">
        <w:trPr>
          <w:trHeight w:val="406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В іншому населеному пункті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A0F4F" w:rsidRPr="00F77828" w:rsidRDefault="001213C9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Іншу особу (є адвокатом, юрист- консультантом)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F4F" w:rsidRPr="00F77828" w:rsidRDefault="007A0F4F" w:rsidP="002D487B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</w:tr>
      <w:tr w:rsidR="007A0F4F" w:rsidRPr="00F77828" w:rsidTr="002D487B">
        <w:trPr>
          <w:trHeight w:val="413"/>
        </w:trPr>
        <w:tc>
          <w:tcPr>
            <w:tcW w:w="3610" w:type="dxa"/>
            <w:tcBorders>
              <w:top w:val="single" w:sz="4" w:space="0" w:color="auto"/>
            </w:tcBorders>
            <w:shd w:val="clear" w:color="auto" w:fill="FFFFFF"/>
          </w:tcPr>
          <w:p w:rsidR="007A0F4F" w:rsidRPr="00F77828" w:rsidRDefault="007A0F4F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7A0F4F" w:rsidRPr="00F77828" w:rsidRDefault="007A0F4F" w:rsidP="004574B4">
            <w:pPr>
              <w:spacing w:after="0" w:line="220" w:lineRule="exact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A0F4F" w:rsidRPr="00F77828" w:rsidRDefault="005F2344" w:rsidP="002D487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Інше (вкажіть)</w:t>
            </w:r>
            <w:r w:rsidR="002D487B"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 xml:space="preserve"> __________________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0F4F" w:rsidRPr="00F77828" w:rsidRDefault="001213C9" w:rsidP="002D487B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</w:tr>
      <w:tr w:rsidR="001213C9" w:rsidRPr="00F77828" w:rsidTr="005F2344">
        <w:trPr>
          <w:trHeight w:val="278"/>
        </w:trPr>
        <w:tc>
          <w:tcPr>
            <w:tcW w:w="3610" w:type="dxa"/>
            <w:shd w:val="clear" w:color="auto" w:fill="FFFFFF"/>
          </w:tcPr>
          <w:p w:rsidR="001213C9" w:rsidRPr="00F77828" w:rsidRDefault="001213C9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</w:p>
        </w:tc>
        <w:tc>
          <w:tcPr>
            <w:tcW w:w="1210" w:type="dxa"/>
            <w:shd w:val="clear" w:color="auto" w:fill="FFFFFF"/>
          </w:tcPr>
          <w:p w:rsidR="001213C9" w:rsidRPr="00F77828" w:rsidRDefault="001213C9" w:rsidP="004574B4">
            <w:pPr>
              <w:spacing w:after="0" w:line="220" w:lineRule="exact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</w:p>
        </w:tc>
        <w:tc>
          <w:tcPr>
            <w:tcW w:w="3435" w:type="dxa"/>
            <w:tcBorders>
              <w:top w:val="single" w:sz="4" w:space="0" w:color="auto"/>
            </w:tcBorders>
            <w:shd w:val="clear" w:color="auto" w:fill="FFFFFF"/>
          </w:tcPr>
          <w:p w:rsidR="001213C9" w:rsidRPr="00F77828" w:rsidRDefault="001213C9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FFFFFF"/>
          </w:tcPr>
          <w:p w:rsidR="001213C9" w:rsidRPr="00F77828" w:rsidRDefault="001213C9" w:rsidP="004574B4">
            <w:pPr>
              <w:spacing w:after="0" w:line="220" w:lineRule="exact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</w:p>
        </w:tc>
      </w:tr>
      <w:tr w:rsidR="001213C9" w:rsidRPr="00F77828" w:rsidTr="005F2344">
        <w:trPr>
          <w:trHeight w:val="283"/>
        </w:trPr>
        <w:tc>
          <w:tcPr>
            <w:tcW w:w="3610" w:type="dxa"/>
            <w:tcBorders>
              <w:bottom w:val="single" w:sz="4" w:space="0" w:color="auto"/>
            </w:tcBorders>
            <w:shd w:val="clear" w:color="auto" w:fill="FFFFFF"/>
          </w:tcPr>
          <w:p w:rsidR="001213C9" w:rsidRPr="00F77828" w:rsidRDefault="001213C9" w:rsidP="001213C9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lang w:val="uk-UA" w:eastAsia="uk-UA"/>
              </w:rPr>
              <w:t>7. Ви вважаєте себе: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FFFFF"/>
          </w:tcPr>
          <w:p w:rsidR="001213C9" w:rsidRPr="00F77828" w:rsidRDefault="001213C9" w:rsidP="001213C9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35" w:type="dxa"/>
            <w:tcBorders>
              <w:bottom w:val="single" w:sz="4" w:space="0" w:color="auto"/>
            </w:tcBorders>
            <w:shd w:val="clear" w:color="auto" w:fill="FFFFFF"/>
          </w:tcPr>
          <w:p w:rsidR="001213C9" w:rsidRPr="00F77828" w:rsidRDefault="001213C9" w:rsidP="00F77828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lang w:val="uk-UA" w:eastAsia="uk-UA"/>
              </w:rPr>
              <w:t>8. Як часто Ви були учасником судового процесу: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FFFFFF"/>
          </w:tcPr>
          <w:p w:rsidR="001213C9" w:rsidRPr="00F77828" w:rsidRDefault="001213C9" w:rsidP="004574B4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213C9" w:rsidRPr="00F77828" w:rsidTr="002D487B">
        <w:trPr>
          <w:trHeight w:val="278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3C9" w:rsidRPr="00F77828" w:rsidRDefault="001213C9" w:rsidP="002D487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Бідним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3C9" w:rsidRPr="00F77828" w:rsidRDefault="001213C9" w:rsidP="002D487B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213C9" w:rsidRPr="00F77828" w:rsidRDefault="001F31E7" w:rsidP="002D487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 xml:space="preserve">Це мій перший судовий процес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3C9" w:rsidRPr="00F77828" w:rsidRDefault="001213C9" w:rsidP="002D487B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</w:tr>
      <w:tr w:rsidR="001213C9" w:rsidRPr="00F77828" w:rsidTr="002D487B">
        <w:trPr>
          <w:trHeight w:val="278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3C9" w:rsidRPr="00F77828" w:rsidRDefault="001213C9" w:rsidP="002D487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Нижче середнього статку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3C9" w:rsidRPr="00F77828" w:rsidRDefault="001213C9" w:rsidP="002D487B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213C9" w:rsidRPr="00F77828" w:rsidRDefault="001F31E7" w:rsidP="002D487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2-5 разів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3C9" w:rsidRPr="00F77828" w:rsidRDefault="001213C9" w:rsidP="002D487B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</w:tr>
      <w:tr w:rsidR="001213C9" w:rsidRPr="00F77828" w:rsidTr="002D487B">
        <w:trPr>
          <w:trHeight w:val="278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3C9" w:rsidRPr="00F77828" w:rsidRDefault="001213C9" w:rsidP="002D487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Середнього статку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3C9" w:rsidRPr="00F77828" w:rsidRDefault="001213C9" w:rsidP="002D487B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213C9" w:rsidRPr="00F77828" w:rsidRDefault="000D6FAF" w:rsidP="002D487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6 разів і більше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3C9" w:rsidRPr="00F77828" w:rsidRDefault="001213C9" w:rsidP="002D487B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</w:tr>
      <w:tr w:rsidR="005F2344" w:rsidRPr="00F77828" w:rsidTr="002D487B">
        <w:trPr>
          <w:trHeight w:val="278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3C9" w:rsidRPr="00F77828" w:rsidRDefault="001213C9" w:rsidP="002D487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Заможним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3C9" w:rsidRPr="00F77828" w:rsidRDefault="001213C9" w:rsidP="002D487B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13C9" w:rsidRPr="00F77828" w:rsidRDefault="001213C9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FFFFFF"/>
          </w:tcPr>
          <w:p w:rsidR="001213C9" w:rsidRPr="00F77828" w:rsidRDefault="001213C9" w:rsidP="004574B4">
            <w:pPr>
              <w:spacing w:after="0" w:line="220" w:lineRule="exact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</w:p>
        </w:tc>
      </w:tr>
      <w:tr w:rsidR="005F2344" w:rsidRPr="00F77828" w:rsidTr="002D487B">
        <w:trPr>
          <w:trHeight w:val="278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3C9" w:rsidRPr="00F77828" w:rsidRDefault="001213C9" w:rsidP="002D487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Багатим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3C9" w:rsidRPr="00F77828" w:rsidRDefault="001213C9" w:rsidP="002D487B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435" w:type="dxa"/>
            <w:tcBorders>
              <w:left w:val="single" w:sz="4" w:space="0" w:color="auto"/>
            </w:tcBorders>
            <w:shd w:val="clear" w:color="auto" w:fill="FFFFFF"/>
          </w:tcPr>
          <w:p w:rsidR="001213C9" w:rsidRPr="00F77828" w:rsidRDefault="001213C9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</w:p>
        </w:tc>
        <w:tc>
          <w:tcPr>
            <w:tcW w:w="1384" w:type="dxa"/>
            <w:shd w:val="clear" w:color="auto" w:fill="FFFFFF"/>
          </w:tcPr>
          <w:p w:rsidR="001213C9" w:rsidRPr="00F77828" w:rsidRDefault="001213C9" w:rsidP="004574B4">
            <w:pPr>
              <w:spacing w:after="0" w:line="220" w:lineRule="exact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</w:p>
        </w:tc>
      </w:tr>
      <w:tr w:rsidR="001213C9" w:rsidRPr="00F77828" w:rsidTr="002D487B">
        <w:trPr>
          <w:trHeight w:val="278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3C9" w:rsidRPr="00F77828" w:rsidRDefault="001213C9" w:rsidP="002D487B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КН (код невідповіді)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3C9" w:rsidRPr="00F77828" w:rsidRDefault="001213C9" w:rsidP="002D487B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3435" w:type="dxa"/>
            <w:tcBorders>
              <w:left w:val="single" w:sz="4" w:space="0" w:color="auto"/>
            </w:tcBorders>
            <w:shd w:val="clear" w:color="auto" w:fill="FFFFFF"/>
          </w:tcPr>
          <w:p w:rsidR="001213C9" w:rsidRPr="00F77828" w:rsidRDefault="001213C9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</w:p>
        </w:tc>
        <w:tc>
          <w:tcPr>
            <w:tcW w:w="1384" w:type="dxa"/>
            <w:shd w:val="clear" w:color="auto" w:fill="FFFFFF"/>
          </w:tcPr>
          <w:p w:rsidR="001213C9" w:rsidRPr="00F77828" w:rsidRDefault="001213C9" w:rsidP="004574B4">
            <w:pPr>
              <w:spacing w:after="0" w:line="220" w:lineRule="exact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</w:p>
        </w:tc>
      </w:tr>
    </w:tbl>
    <w:p w:rsidR="001213C9" w:rsidRDefault="001213C9" w:rsidP="00A31E23">
      <w:pPr>
        <w:spacing w:after="0" w:line="240" w:lineRule="auto"/>
        <w:rPr>
          <w:rFonts w:ascii="Arial" w:eastAsia="Times New Roman" w:hAnsi="Arial" w:cs="Arial"/>
          <w:b/>
          <w:bCs/>
          <w:lang w:val="uk-UA" w:eastAsia="uk-UA"/>
        </w:rPr>
      </w:pPr>
    </w:p>
    <w:p w:rsidR="00E045B4" w:rsidRPr="00F77828" w:rsidRDefault="00E045B4" w:rsidP="00A31E23">
      <w:pPr>
        <w:spacing w:after="0" w:line="240" w:lineRule="auto"/>
        <w:rPr>
          <w:rFonts w:ascii="Arial" w:eastAsia="Times New Roman" w:hAnsi="Arial" w:cs="Arial"/>
          <w:b/>
          <w:bCs/>
          <w:lang w:val="uk-UA" w:eastAsia="uk-UA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10"/>
        <w:gridCol w:w="1210"/>
        <w:gridCol w:w="3435"/>
        <w:gridCol w:w="1384"/>
      </w:tblGrid>
      <w:tr w:rsidR="000D6FAF" w:rsidRPr="00F77828" w:rsidTr="005F2344">
        <w:trPr>
          <w:trHeight w:val="278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FAF" w:rsidRPr="00F77828" w:rsidRDefault="000D6FAF" w:rsidP="000D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lang w:val="uk-UA" w:eastAsia="uk-UA"/>
              </w:rPr>
              <w:lastRenderedPageBreak/>
              <w:t>9. В якому з видів судового процесу в цьому суді Ви берете участь:</w:t>
            </w:r>
          </w:p>
          <w:p w:rsidR="000D6FAF" w:rsidRPr="00F77828" w:rsidRDefault="000D6FAF" w:rsidP="000D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FAF" w:rsidRPr="00F77828" w:rsidRDefault="000D6FAF" w:rsidP="000D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lang w:val="uk-UA" w:eastAsia="uk-UA"/>
              </w:rPr>
              <w:t>10. На якій стадії розгляду перебуває Ваша справа</w:t>
            </w:r>
          </w:p>
        </w:tc>
      </w:tr>
      <w:tr w:rsidR="000D6FAF" w:rsidRPr="00F77828" w:rsidTr="004574B4">
        <w:trPr>
          <w:trHeight w:val="278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6FAF" w:rsidRPr="00F77828" w:rsidRDefault="000D6FAF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Цивільний процес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6FAF" w:rsidRPr="00F77828" w:rsidRDefault="000D6FAF" w:rsidP="004574B4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lang w:val="uk-UA" w:eastAsia="uk-UA"/>
              </w:rPr>
              <w:t>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D6FAF" w:rsidRPr="00F77828" w:rsidRDefault="000D6FAF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Розгляд справи ще не розпочато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6FAF" w:rsidRPr="00F77828" w:rsidRDefault="000D6FAF" w:rsidP="004574B4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lang w:val="uk-UA" w:eastAsia="uk-UA"/>
              </w:rPr>
              <w:t>1</w:t>
            </w:r>
          </w:p>
        </w:tc>
      </w:tr>
      <w:tr w:rsidR="000D6FAF" w:rsidRPr="00F77828" w:rsidTr="004574B4">
        <w:trPr>
          <w:trHeight w:val="278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6FAF" w:rsidRPr="00F77828" w:rsidRDefault="000D6FAF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Кримінальний процес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6FAF" w:rsidRPr="00F77828" w:rsidRDefault="000D6FAF" w:rsidP="004574B4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lang w:val="uk-UA" w:eastAsia="uk-UA"/>
              </w:rPr>
              <w:t>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D6FAF" w:rsidRPr="00F77828" w:rsidRDefault="000D6FAF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Справа перебуває в процесі розгляду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6FAF" w:rsidRPr="00F77828" w:rsidRDefault="000D6FAF" w:rsidP="004574B4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lang w:val="uk-UA" w:eastAsia="uk-UA"/>
              </w:rPr>
              <w:t>2</w:t>
            </w:r>
          </w:p>
        </w:tc>
      </w:tr>
      <w:tr w:rsidR="000D6FAF" w:rsidRPr="00F77828" w:rsidTr="004574B4">
        <w:trPr>
          <w:trHeight w:val="278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6FAF" w:rsidRPr="00F77828" w:rsidRDefault="000D6FAF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Адміністративний процес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6FAF" w:rsidRPr="00F77828" w:rsidRDefault="000D6FAF" w:rsidP="004574B4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lang w:val="uk-UA" w:eastAsia="uk-UA"/>
              </w:rPr>
              <w:t>3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D6FAF" w:rsidRPr="00F77828" w:rsidRDefault="000D6FAF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Розгляд справи завершено (винесено рішення)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6FAF" w:rsidRPr="00F77828" w:rsidRDefault="000D6FAF" w:rsidP="004574B4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lang w:val="uk-UA" w:eastAsia="uk-UA"/>
              </w:rPr>
              <w:t>3</w:t>
            </w:r>
          </w:p>
        </w:tc>
      </w:tr>
      <w:tr w:rsidR="000D6FAF" w:rsidRPr="00F77828" w:rsidTr="004574B4">
        <w:trPr>
          <w:trHeight w:val="469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6FAF" w:rsidRPr="00F77828" w:rsidRDefault="000D6FAF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Господарський процес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6FAF" w:rsidRPr="00F77828" w:rsidRDefault="000D6FAF" w:rsidP="004574B4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lang w:val="uk-UA" w:eastAsia="uk-UA"/>
              </w:rPr>
              <w:t>4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D6FAF" w:rsidRPr="00F77828" w:rsidRDefault="000D6FAF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Інше (вкажіть)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6FAF" w:rsidRPr="00F77828" w:rsidRDefault="000D6FAF" w:rsidP="004574B4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lang w:val="uk-UA" w:eastAsia="uk-UA"/>
              </w:rPr>
              <w:t>4</w:t>
            </w:r>
          </w:p>
        </w:tc>
      </w:tr>
      <w:tr w:rsidR="005F2344" w:rsidRPr="00F77828" w:rsidTr="004574B4">
        <w:trPr>
          <w:trHeight w:val="278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6FAF" w:rsidRPr="00F77828" w:rsidRDefault="000D6FAF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Справа про адміністративні правопорушення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6FAF" w:rsidRPr="00F77828" w:rsidRDefault="000D6FAF" w:rsidP="004574B4">
            <w:pPr>
              <w:spacing w:after="0" w:line="220" w:lineRule="exact"/>
              <w:jc w:val="center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  <w:r w:rsidRPr="00F77828">
              <w:rPr>
                <w:rFonts w:ascii="Arial" w:eastAsia="Times New Roman" w:hAnsi="Arial" w:cs="Arial"/>
                <w:b/>
                <w:bCs/>
                <w:lang w:val="uk-UA" w:eastAsia="uk-UA"/>
              </w:rPr>
              <w:t>5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6FAF" w:rsidRPr="00F77828" w:rsidRDefault="000D6FAF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FFFFFF"/>
          </w:tcPr>
          <w:p w:rsidR="000D6FAF" w:rsidRPr="00F77828" w:rsidRDefault="000D6FAF" w:rsidP="004574B4">
            <w:pPr>
              <w:spacing w:after="0" w:line="220" w:lineRule="exact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</w:p>
        </w:tc>
      </w:tr>
    </w:tbl>
    <w:p w:rsidR="000D6FAF" w:rsidRPr="00F77828" w:rsidRDefault="000D6FAF" w:rsidP="00A31E23">
      <w:pPr>
        <w:spacing w:after="0" w:line="240" w:lineRule="auto"/>
        <w:rPr>
          <w:rFonts w:ascii="Arial" w:eastAsia="Times New Roman" w:hAnsi="Arial" w:cs="Arial"/>
          <w:b/>
          <w:bCs/>
          <w:lang w:val="uk-UA" w:eastAsia="uk-UA"/>
        </w:rPr>
      </w:pPr>
    </w:p>
    <w:p w:rsidR="00A31E23" w:rsidRPr="00F77828" w:rsidRDefault="00A31E23" w:rsidP="00A31E23">
      <w:pPr>
        <w:spacing w:after="0" w:line="240" w:lineRule="auto"/>
        <w:rPr>
          <w:rFonts w:ascii="Arial" w:eastAsia="Times New Roman" w:hAnsi="Arial" w:cs="Arial"/>
          <w:b/>
          <w:bCs/>
          <w:lang w:val="uk-UA" w:eastAsia="uk-UA"/>
        </w:rPr>
      </w:pPr>
      <w:r w:rsidRPr="00F77828">
        <w:rPr>
          <w:rFonts w:ascii="Arial" w:eastAsia="Times New Roman" w:hAnsi="Arial" w:cs="Arial"/>
          <w:b/>
          <w:bCs/>
          <w:lang w:val="uk-UA" w:eastAsia="uk-UA"/>
        </w:rPr>
        <w:t>11. Який ступінь Вашої обізнаності з роботою судів та суддів у цілому</w:t>
      </w:r>
    </w:p>
    <w:p w:rsidR="000D6FAF" w:rsidRPr="00F77828" w:rsidRDefault="000D6FAF" w:rsidP="00A31E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30"/>
        <w:gridCol w:w="1925"/>
        <w:gridCol w:w="1925"/>
        <w:gridCol w:w="1925"/>
        <w:gridCol w:w="1939"/>
      </w:tblGrid>
      <w:tr w:rsidR="00A31E23" w:rsidRPr="00F77828" w:rsidTr="004574B4">
        <w:trPr>
          <w:trHeight w:val="562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Цілком обізнаний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Загалом обізнаний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Майже не обізнаний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Зовсім не обізнаний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КН</w:t>
            </w:r>
          </w:p>
        </w:tc>
      </w:tr>
      <w:tr w:rsidR="00A31E23" w:rsidRPr="00F77828" w:rsidTr="004574B4">
        <w:trPr>
          <w:trHeight w:val="278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9</w:t>
            </w:r>
          </w:p>
        </w:tc>
      </w:tr>
    </w:tbl>
    <w:p w:rsidR="000D6FAF" w:rsidRPr="00F77828" w:rsidRDefault="000D6FAF" w:rsidP="00A31E23">
      <w:pPr>
        <w:spacing w:after="0" w:line="240" w:lineRule="auto"/>
        <w:rPr>
          <w:rFonts w:ascii="Arial" w:eastAsia="Times New Roman" w:hAnsi="Arial" w:cs="Arial"/>
          <w:b/>
          <w:bCs/>
          <w:lang w:val="uk-UA" w:eastAsia="uk-UA"/>
        </w:rPr>
      </w:pPr>
    </w:p>
    <w:p w:rsidR="00A31E23" w:rsidRPr="00F77828" w:rsidRDefault="00A31E23" w:rsidP="00A31E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77828">
        <w:rPr>
          <w:rFonts w:ascii="Arial" w:eastAsia="Times New Roman" w:hAnsi="Arial" w:cs="Arial"/>
          <w:b/>
          <w:bCs/>
          <w:lang w:val="uk-UA" w:eastAsia="uk-UA"/>
        </w:rPr>
        <w:t>12. Оцініть, будь ласка, за 5-бальною шкалою якість роботи цього суду</w:t>
      </w:r>
    </w:p>
    <w:p w:rsidR="00A31E23" w:rsidRPr="00F77828" w:rsidRDefault="00A31E23" w:rsidP="00A31E23">
      <w:pPr>
        <w:spacing w:after="0" w:line="240" w:lineRule="auto"/>
        <w:rPr>
          <w:rFonts w:ascii="Palatino Linotype" w:eastAsia="Times New Roman" w:hAnsi="Palatino Linotype" w:cs="Palatino Linotype"/>
          <w:sz w:val="21"/>
          <w:szCs w:val="21"/>
          <w:lang w:val="uk-UA" w:eastAsia="uk-UA"/>
        </w:rPr>
      </w:pPr>
      <w:r w:rsidRPr="00F77828">
        <w:rPr>
          <w:rFonts w:ascii="Palatino Linotype" w:eastAsia="Times New Roman" w:hAnsi="Palatino Linotype" w:cs="Palatino Linotype"/>
          <w:sz w:val="21"/>
          <w:szCs w:val="21"/>
          <w:lang w:val="uk-UA" w:eastAsia="uk-UA"/>
        </w:rPr>
        <w:t xml:space="preserve">(1 - дуже погано, 5 - відмінно, 9 </w:t>
      </w:r>
      <w:r w:rsidR="00DC49A8">
        <w:rPr>
          <w:rFonts w:ascii="Palatino Linotype" w:eastAsia="Times New Roman" w:hAnsi="Palatino Linotype" w:cs="Palatino Linotype"/>
          <w:sz w:val="21"/>
          <w:szCs w:val="21"/>
          <w:lang w:val="uk-UA" w:eastAsia="uk-UA"/>
        </w:rPr>
        <w:t>– код невідповіді</w:t>
      </w:r>
      <w:r w:rsidRPr="00F77828">
        <w:rPr>
          <w:rFonts w:ascii="Palatino Linotype" w:eastAsia="Times New Roman" w:hAnsi="Palatino Linotype" w:cs="Palatino Linotype"/>
          <w:sz w:val="21"/>
          <w:szCs w:val="21"/>
          <w:lang w:val="uk-UA" w:eastAsia="uk-UA"/>
        </w:rPr>
        <w:t>)</w:t>
      </w:r>
    </w:p>
    <w:p w:rsidR="000D6FAF" w:rsidRPr="00F77828" w:rsidRDefault="000D6FAF" w:rsidP="00A31E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08"/>
        <w:gridCol w:w="1603"/>
        <w:gridCol w:w="1608"/>
        <w:gridCol w:w="1603"/>
        <w:gridCol w:w="1603"/>
        <w:gridCol w:w="1618"/>
      </w:tblGrid>
      <w:tr w:rsidR="00A31E23" w:rsidRPr="00F77828" w:rsidTr="004574B4">
        <w:trPr>
          <w:trHeight w:val="346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9</w:t>
            </w:r>
          </w:p>
        </w:tc>
      </w:tr>
    </w:tbl>
    <w:p w:rsidR="000D6FAF" w:rsidRPr="00F77828" w:rsidRDefault="000D6FAF" w:rsidP="00A31E23">
      <w:pPr>
        <w:spacing w:after="0" w:line="240" w:lineRule="auto"/>
        <w:rPr>
          <w:rFonts w:ascii="Arial" w:eastAsia="Times New Roman" w:hAnsi="Arial" w:cs="Arial"/>
          <w:b/>
          <w:bCs/>
          <w:lang w:val="uk-UA" w:eastAsia="uk-UA"/>
        </w:rPr>
      </w:pPr>
      <w:bookmarkStart w:id="1" w:name="bookmark1"/>
    </w:p>
    <w:p w:rsidR="005F2344" w:rsidRPr="00F77828" w:rsidRDefault="005F2344" w:rsidP="00A31E23">
      <w:pPr>
        <w:spacing w:after="0" w:line="240" w:lineRule="auto"/>
        <w:rPr>
          <w:rFonts w:ascii="Arial" w:eastAsia="Times New Roman" w:hAnsi="Arial" w:cs="Arial"/>
          <w:b/>
          <w:bCs/>
          <w:lang w:val="uk-UA" w:eastAsia="uk-UA"/>
        </w:rPr>
      </w:pPr>
    </w:p>
    <w:p w:rsidR="00A31E23" w:rsidRPr="00F77828" w:rsidRDefault="00A31E23" w:rsidP="00A31E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77828">
        <w:rPr>
          <w:rFonts w:ascii="Arial" w:eastAsia="Times New Roman" w:hAnsi="Arial" w:cs="Arial"/>
          <w:b/>
          <w:bCs/>
          <w:lang w:val="uk-UA" w:eastAsia="uk-UA"/>
        </w:rPr>
        <w:t>Блок 2. Основна частина - оцінювання за вимірами якості</w:t>
      </w:r>
      <w:bookmarkEnd w:id="1"/>
    </w:p>
    <w:p w:rsidR="00A31E23" w:rsidRPr="00F77828" w:rsidRDefault="00A31E23" w:rsidP="00A31E23">
      <w:pPr>
        <w:spacing w:after="0" w:line="240" w:lineRule="auto"/>
        <w:rPr>
          <w:rFonts w:ascii="Palatino Linotype" w:eastAsia="Times New Roman" w:hAnsi="Palatino Linotype" w:cs="Palatino Linotype"/>
          <w:i/>
          <w:iCs/>
          <w:sz w:val="21"/>
          <w:szCs w:val="21"/>
          <w:lang w:val="uk-UA" w:eastAsia="uk-UA"/>
        </w:rPr>
      </w:pPr>
      <w:r w:rsidRPr="00F77828">
        <w:rPr>
          <w:rFonts w:ascii="Palatino Linotype" w:eastAsia="Times New Roman" w:hAnsi="Palatino Linotype" w:cs="Palatino Linotype"/>
          <w:i/>
          <w:iCs/>
          <w:sz w:val="21"/>
          <w:szCs w:val="21"/>
          <w:lang w:val="uk-UA" w:eastAsia="uk-UA"/>
        </w:rPr>
        <w:t>Дайте відповіді на питання, використовуючи 5-бальну шкалу</w:t>
      </w:r>
    </w:p>
    <w:p w:rsidR="000D6FAF" w:rsidRPr="00F77828" w:rsidRDefault="000D6FAF" w:rsidP="00A31E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31E23" w:rsidRPr="00F77828" w:rsidRDefault="005F2344" w:rsidP="00A31E2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uk-UA" w:eastAsia="uk-UA"/>
        </w:rPr>
      </w:pPr>
      <w:r w:rsidRPr="00F77828">
        <w:rPr>
          <w:rFonts w:ascii="Arial" w:eastAsia="Times New Roman" w:hAnsi="Arial" w:cs="Arial"/>
          <w:b/>
          <w:bCs/>
          <w:smallCaps/>
          <w:sz w:val="20"/>
          <w:szCs w:val="20"/>
          <w:lang w:val="uk-UA" w:eastAsia="uk-UA"/>
        </w:rPr>
        <w:t>(1</w:t>
      </w:r>
      <w:r w:rsidR="00A31E23" w:rsidRPr="00F77828">
        <w:rPr>
          <w:rFonts w:ascii="Arial" w:eastAsia="Times New Roman" w:hAnsi="Arial" w:cs="Arial"/>
          <w:b/>
          <w:bCs/>
          <w:smallCaps/>
          <w:sz w:val="20"/>
          <w:szCs w:val="20"/>
          <w:lang w:val="uk-UA" w:eastAsia="uk-UA"/>
        </w:rPr>
        <w:t xml:space="preserve"> </w:t>
      </w:r>
      <w:r w:rsidRPr="00F77828">
        <w:rPr>
          <w:rFonts w:ascii="Arial" w:eastAsia="Times New Roman" w:hAnsi="Arial" w:cs="Arial"/>
          <w:b/>
          <w:bCs/>
          <w:sz w:val="20"/>
          <w:szCs w:val="20"/>
          <w:lang w:val="uk-UA" w:eastAsia="uk-UA"/>
        </w:rPr>
        <w:t>–</w:t>
      </w:r>
      <w:r w:rsidR="00A31E23" w:rsidRPr="00F77828">
        <w:rPr>
          <w:rFonts w:ascii="Arial" w:eastAsia="Times New Roman" w:hAnsi="Arial" w:cs="Arial"/>
          <w:b/>
          <w:bCs/>
          <w:sz w:val="20"/>
          <w:szCs w:val="20"/>
          <w:lang w:val="uk-UA" w:eastAsia="uk-UA"/>
        </w:rPr>
        <w:t xml:space="preserve"> </w:t>
      </w:r>
      <w:r w:rsidRPr="00F77828">
        <w:rPr>
          <w:rFonts w:ascii="Arial" w:eastAsia="Times New Roman" w:hAnsi="Arial" w:cs="Arial"/>
          <w:b/>
          <w:bCs/>
          <w:sz w:val="20"/>
          <w:szCs w:val="20"/>
          <w:lang w:val="uk-UA" w:eastAsia="uk-UA"/>
        </w:rPr>
        <w:t>цілком ні,</w:t>
      </w:r>
      <w:r w:rsidR="00A31E23" w:rsidRPr="00F77828">
        <w:rPr>
          <w:rFonts w:ascii="Arial" w:eastAsia="Times New Roman" w:hAnsi="Arial" w:cs="Arial"/>
          <w:b/>
          <w:bCs/>
          <w:smallCaps/>
          <w:sz w:val="20"/>
          <w:szCs w:val="20"/>
          <w:lang w:val="uk-UA" w:eastAsia="uk-UA"/>
        </w:rPr>
        <w:t xml:space="preserve"> </w:t>
      </w:r>
      <w:r w:rsidR="00A31E23" w:rsidRPr="00F77828">
        <w:rPr>
          <w:rFonts w:ascii="Arial" w:eastAsia="Times New Roman" w:hAnsi="Arial" w:cs="Arial"/>
          <w:b/>
          <w:bCs/>
          <w:sz w:val="20"/>
          <w:szCs w:val="20"/>
          <w:lang w:val="uk-UA" w:eastAsia="uk-UA"/>
        </w:rPr>
        <w:t xml:space="preserve">2 - швидше </w:t>
      </w:r>
      <w:r w:rsidRPr="00F77828">
        <w:rPr>
          <w:rFonts w:ascii="Arial" w:eastAsia="Times New Roman" w:hAnsi="Arial" w:cs="Arial"/>
          <w:b/>
          <w:bCs/>
          <w:smallCaps/>
          <w:sz w:val="20"/>
          <w:szCs w:val="20"/>
          <w:lang w:val="uk-UA" w:eastAsia="uk-UA"/>
        </w:rPr>
        <w:t>ні</w:t>
      </w:r>
      <w:r w:rsidR="00A31E23" w:rsidRPr="00F77828">
        <w:rPr>
          <w:rFonts w:ascii="Arial" w:eastAsia="Times New Roman" w:hAnsi="Arial" w:cs="Arial"/>
          <w:b/>
          <w:bCs/>
          <w:smallCaps/>
          <w:sz w:val="20"/>
          <w:szCs w:val="20"/>
          <w:lang w:val="uk-UA" w:eastAsia="uk-UA"/>
        </w:rPr>
        <w:t xml:space="preserve">, </w:t>
      </w:r>
      <w:r w:rsidR="00A31E23" w:rsidRPr="00F77828">
        <w:rPr>
          <w:rFonts w:ascii="Arial" w:eastAsia="Times New Roman" w:hAnsi="Arial" w:cs="Arial"/>
          <w:b/>
          <w:bCs/>
          <w:sz w:val="20"/>
          <w:szCs w:val="20"/>
          <w:lang w:val="uk-UA" w:eastAsia="uk-UA"/>
        </w:rPr>
        <w:t xml:space="preserve">3 </w:t>
      </w:r>
      <w:r w:rsidRPr="00F77828">
        <w:rPr>
          <w:rFonts w:ascii="Arial" w:eastAsia="Times New Roman" w:hAnsi="Arial" w:cs="Arial"/>
          <w:b/>
          <w:bCs/>
          <w:sz w:val="20"/>
          <w:szCs w:val="20"/>
          <w:lang w:val="uk-UA" w:eastAsia="uk-UA"/>
        </w:rPr>
        <w:t>–</w:t>
      </w:r>
      <w:r w:rsidR="00A31E23" w:rsidRPr="00F77828">
        <w:rPr>
          <w:rFonts w:ascii="Arial" w:eastAsia="Times New Roman" w:hAnsi="Arial" w:cs="Arial"/>
          <w:b/>
          <w:bCs/>
          <w:sz w:val="20"/>
          <w:szCs w:val="20"/>
          <w:lang w:val="uk-UA" w:eastAsia="uk-UA"/>
        </w:rPr>
        <w:t xml:space="preserve"> </w:t>
      </w:r>
      <w:r w:rsidRPr="00F77828">
        <w:rPr>
          <w:rFonts w:ascii="Arial" w:eastAsia="Times New Roman" w:hAnsi="Arial" w:cs="Arial"/>
          <w:b/>
          <w:bCs/>
          <w:sz w:val="20"/>
          <w:szCs w:val="20"/>
          <w:lang w:val="uk-UA" w:eastAsia="uk-UA"/>
        </w:rPr>
        <w:t>більш-менш</w:t>
      </w:r>
      <w:r w:rsidR="00A31E23" w:rsidRPr="00F77828">
        <w:rPr>
          <w:rFonts w:ascii="Arial" w:eastAsia="Times New Roman" w:hAnsi="Arial" w:cs="Arial"/>
          <w:b/>
          <w:bCs/>
          <w:smallCaps/>
          <w:sz w:val="20"/>
          <w:szCs w:val="20"/>
          <w:lang w:val="uk-UA" w:eastAsia="uk-UA"/>
        </w:rPr>
        <w:t xml:space="preserve"> </w:t>
      </w:r>
      <w:r w:rsidR="00A31E23" w:rsidRPr="00F77828">
        <w:rPr>
          <w:rFonts w:ascii="Arial" w:eastAsia="Times New Roman" w:hAnsi="Arial" w:cs="Arial"/>
          <w:b/>
          <w:bCs/>
          <w:sz w:val="20"/>
          <w:szCs w:val="20"/>
          <w:lang w:val="uk-UA" w:eastAsia="uk-UA"/>
        </w:rPr>
        <w:t xml:space="preserve">(варіант: </w:t>
      </w:r>
      <w:r w:rsidRPr="00F77828">
        <w:rPr>
          <w:rFonts w:ascii="Arial" w:eastAsia="Times New Roman" w:hAnsi="Arial" w:cs="Arial"/>
          <w:b/>
          <w:bCs/>
          <w:smallCaps/>
          <w:sz w:val="20"/>
          <w:szCs w:val="20"/>
          <w:lang w:val="uk-UA" w:eastAsia="uk-UA"/>
        </w:rPr>
        <w:t>і</w:t>
      </w:r>
      <w:r w:rsidR="00A31E23" w:rsidRPr="00F77828">
        <w:rPr>
          <w:rFonts w:ascii="Arial" w:eastAsia="Times New Roman" w:hAnsi="Arial" w:cs="Arial"/>
          <w:b/>
          <w:bCs/>
          <w:smallCaps/>
          <w:sz w:val="20"/>
          <w:szCs w:val="20"/>
          <w:lang w:val="uk-UA" w:eastAsia="uk-UA"/>
        </w:rPr>
        <w:t xml:space="preserve"> </w:t>
      </w:r>
      <w:r w:rsidR="00A31E23" w:rsidRPr="00F77828">
        <w:rPr>
          <w:rFonts w:ascii="Arial" w:eastAsia="Times New Roman" w:hAnsi="Arial" w:cs="Arial"/>
          <w:b/>
          <w:bCs/>
          <w:sz w:val="20"/>
          <w:szCs w:val="20"/>
          <w:lang w:val="uk-UA" w:eastAsia="uk-UA"/>
        </w:rPr>
        <w:t xml:space="preserve">так, </w:t>
      </w:r>
      <w:r w:rsidRPr="00F77828">
        <w:rPr>
          <w:rFonts w:ascii="Arial" w:eastAsia="Times New Roman" w:hAnsi="Arial" w:cs="Arial"/>
          <w:b/>
          <w:bCs/>
          <w:sz w:val="20"/>
          <w:szCs w:val="20"/>
          <w:lang w:val="uk-UA" w:eastAsia="uk-UA"/>
        </w:rPr>
        <w:t>і ні</w:t>
      </w:r>
      <w:r w:rsidR="00A31E23" w:rsidRPr="00F77828">
        <w:rPr>
          <w:rFonts w:ascii="Arial" w:eastAsia="Times New Roman" w:hAnsi="Arial" w:cs="Arial"/>
          <w:b/>
          <w:bCs/>
          <w:smallCaps/>
          <w:sz w:val="20"/>
          <w:szCs w:val="20"/>
          <w:lang w:val="uk-UA" w:eastAsia="uk-UA"/>
        </w:rPr>
        <w:t xml:space="preserve">), </w:t>
      </w:r>
      <w:r w:rsidR="00A31E23" w:rsidRPr="00F77828">
        <w:rPr>
          <w:rFonts w:ascii="Arial" w:eastAsia="Times New Roman" w:hAnsi="Arial" w:cs="Arial"/>
          <w:b/>
          <w:bCs/>
          <w:sz w:val="20"/>
          <w:szCs w:val="20"/>
          <w:lang w:val="uk-UA" w:eastAsia="uk-UA"/>
        </w:rPr>
        <w:t xml:space="preserve">4 - швидше так, 5 - </w:t>
      </w:r>
      <w:r w:rsidRPr="00F77828">
        <w:rPr>
          <w:rFonts w:ascii="Arial" w:eastAsia="Times New Roman" w:hAnsi="Arial" w:cs="Arial"/>
          <w:b/>
          <w:bCs/>
          <w:sz w:val="20"/>
          <w:szCs w:val="20"/>
          <w:lang w:val="uk-UA" w:eastAsia="uk-UA"/>
        </w:rPr>
        <w:t>цілком</w:t>
      </w:r>
      <w:r w:rsidR="00A31E23" w:rsidRPr="00F77828">
        <w:rPr>
          <w:rFonts w:ascii="Arial" w:eastAsia="Times New Roman" w:hAnsi="Arial" w:cs="Arial"/>
          <w:b/>
          <w:bCs/>
          <w:smallCaps/>
          <w:sz w:val="20"/>
          <w:szCs w:val="20"/>
          <w:lang w:val="uk-UA" w:eastAsia="uk-UA"/>
        </w:rPr>
        <w:t xml:space="preserve"> </w:t>
      </w:r>
      <w:r w:rsidR="00DC49A8">
        <w:rPr>
          <w:rFonts w:ascii="Arial" w:eastAsia="Times New Roman" w:hAnsi="Arial" w:cs="Arial"/>
          <w:b/>
          <w:bCs/>
          <w:sz w:val="20"/>
          <w:szCs w:val="20"/>
          <w:lang w:val="uk-UA" w:eastAsia="uk-UA"/>
        </w:rPr>
        <w:t>так, 9 – код невідповіді</w:t>
      </w:r>
      <w:r w:rsidR="00A31E23" w:rsidRPr="00F77828">
        <w:rPr>
          <w:rFonts w:ascii="Arial" w:eastAsia="Times New Roman" w:hAnsi="Arial" w:cs="Arial"/>
          <w:b/>
          <w:bCs/>
          <w:sz w:val="20"/>
          <w:szCs w:val="20"/>
          <w:lang w:val="uk-UA" w:eastAsia="uk-UA"/>
        </w:rPr>
        <w:t>).</w:t>
      </w:r>
    </w:p>
    <w:p w:rsidR="005F2344" w:rsidRPr="00F77828" w:rsidRDefault="005F2344" w:rsidP="00A31E23">
      <w:pPr>
        <w:spacing w:after="0" w:line="240" w:lineRule="auto"/>
        <w:rPr>
          <w:rFonts w:ascii="Arial" w:eastAsia="Times New Roman" w:hAnsi="Arial" w:cs="Arial"/>
          <w:lang w:val="uk-UA" w:eastAsia="ru-RU"/>
        </w:rPr>
      </w:pPr>
    </w:p>
    <w:p w:rsidR="00A31E23" w:rsidRPr="00F77828" w:rsidRDefault="00A31E23" w:rsidP="00A31E23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F77828">
        <w:rPr>
          <w:rFonts w:ascii="Arial" w:eastAsia="Times New Roman" w:hAnsi="Arial" w:cs="Arial"/>
          <w:b/>
          <w:u w:val="single"/>
          <w:lang w:val="uk-UA" w:eastAsia="uk-UA"/>
        </w:rPr>
        <w:t>Доступність суду</w:t>
      </w:r>
    </w:p>
    <w:tbl>
      <w:tblPr>
        <w:tblW w:w="964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5"/>
        <w:gridCol w:w="6710"/>
        <w:gridCol w:w="581"/>
        <w:gridCol w:w="326"/>
        <w:gridCol w:w="322"/>
        <w:gridCol w:w="326"/>
        <w:gridCol w:w="326"/>
        <w:gridCol w:w="336"/>
      </w:tblGrid>
      <w:tr w:rsidR="00A31E23" w:rsidRPr="00F77828" w:rsidTr="002D487B">
        <w:trPr>
          <w:trHeight w:val="27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13.1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Чи легко Вам було знайти будівлю суду?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9</w:t>
            </w:r>
          </w:p>
        </w:tc>
      </w:tr>
      <w:tr w:rsidR="00A31E23" w:rsidRPr="00F77828" w:rsidTr="002D487B">
        <w:trPr>
          <w:trHeight w:val="74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13.2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2D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iCs/>
                <w:sz w:val="19"/>
                <w:szCs w:val="19"/>
                <w:lang w:val="uk-UA" w:eastAsia="uk-UA"/>
              </w:rPr>
              <w:t>Чи зручно Вам діставатися до будівлі суду громадським транспортом? (Якщо Ви не користуєтеся громадським транспортом, дайте відповідь на наступне питання)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9</w:t>
            </w:r>
          </w:p>
        </w:tc>
      </w:tr>
      <w:tr w:rsidR="00A31E23" w:rsidRPr="00F77828" w:rsidTr="002D487B">
        <w:trPr>
          <w:trHeight w:val="52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13.3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2D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Чи зручно паркувати автомобіль (достатньо паркувальних місць) біля будівлі суду?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E23" w:rsidRPr="00F77828" w:rsidRDefault="00A31E23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9</w:t>
            </w:r>
          </w:p>
        </w:tc>
      </w:tr>
    </w:tbl>
    <w:p w:rsidR="005F2344" w:rsidRPr="00F77828" w:rsidRDefault="005F2344" w:rsidP="005F2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5"/>
        <w:gridCol w:w="6710"/>
        <w:gridCol w:w="581"/>
        <w:gridCol w:w="326"/>
        <w:gridCol w:w="322"/>
        <w:gridCol w:w="326"/>
        <w:gridCol w:w="326"/>
        <w:gridCol w:w="336"/>
      </w:tblGrid>
      <w:tr w:rsidR="005F2344" w:rsidRPr="00F77828" w:rsidTr="002D487B">
        <w:trPr>
          <w:trHeight w:val="5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Чи зазнавали Ви певних перешкод у доступі до приміщень суду через обмеження охорони?</w:t>
            </w:r>
          </w:p>
        </w:tc>
        <w:tc>
          <w:tcPr>
            <w:tcW w:w="188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Так - 1, Ні - 2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5F2344" w:rsidRPr="00F77828" w:rsidTr="002D487B">
        <w:trPr>
          <w:trHeight w:val="75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Як Ви вважаєте, чи люди з обмеженими можливостями можуть безперешкодно потрапити до приміщення суду і користуватися послугами суду?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5F2344" w:rsidRPr="00F77828" w:rsidTr="002D487B">
        <w:trPr>
          <w:trHeight w:val="50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Якщо Вам доводилося телефонувати до суду, чи завжди вдавалось додзвонитися та отримати потрібну інформацію?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5F2344" w:rsidRPr="00F77828" w:rsidTr="002D487B">
        <w:trPr>
          <w:trHeight w:val="75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Чи давав графік роботи канцелярії суду можливість вчасно та безперешкодно вирішувати Ваші справи у суді (подати позов, ознайомитися з матеріалами, отримати рішення, ухвалу, вирок та ін.)?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5F2344" w:rsidRPr="00F77828" w:rsidTr="002D487B">
        <w:trPr>
          <w:trHeight w:val="51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18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Чи могли б Ви собі дозволити витрати на послуги адвоката (юриста- консультанта) у разі необхідності?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5F234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</w:tbl>
    <w:p w:rsidR="005F2344" w:rsidRPr="00F77828" w:rsidRDefault="005F2344" w:rsidP="005F2344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val="uk-UA" w:eastAsia="uk-UA"/>
        </w:rPr>
      </w:pPr>
    </w:p>
    <w:p w:rsidR="005F2344" w:rsidRDefault="005F2344" w:rsidP="005F2344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val="uk-UA" w:eastAsia="uk-UA"/>
        </w:rPr>
      </w:pPr>
    </w:p>
    <w:p w:rsidR="000B586B" w:rsidRPr="00F77828" w:rsidRDefault="000B586B" w:rsidP="005F2344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val="uk-UA" w:eastAsia="uk-UA"/>
        </w:rPr>
      </w:pPr>
    </w:p>
    <w:p w:rsidR="005F2344" w:rsidRPr="00F77828" w:rsidRDefault="005F2344" w:rsidP="005F2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77828">
        <w:rPr>
          <w:rFonts w:ascii="Arial" w:eastAsia="Times New Roman" w:hAnsi="Arial" w:cs="Arial"/>
          <w:b/>
          <w:bCs/>
          <w:u w:val="single"/>
          <w:lang w:val="uk-UA" w:eastAsia="uk-UA"/>
        </w:rPr>
        <w:lastRenderedPageBreak/>
        <w:t>Зручність та комфортність перебування у суді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5"/>
        <w:gridCol w:w="6710"/>
        <w:gridCol w:w="581"/>
        <w:gridCol w:w="326"/>
        <w:gridCol w:w="322"/>
        <w:gridCol w:w="326"/>
        <w:gridCol w:w="326"/>
        <w:gridCol w:w="336"/>
      </w:tblGrid>
      <w:tr w:rsidR="005F2344" w:rsidRPr="00F77828" w:rsidTr="002D487B">
        <w:trPr>
          <w:trHeight w:val="27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iCs/>
                <w:sz w:val="19"/>
                <w:szCs w:val="19"/>
                <w:lang w:val="uk-UA" w:eastAsia="uk-UA"/>
              </w:rPr>
              <w:t>Чи характерно для приміщень суду:</w:t>
            </w:r>
          </w:p>
        </w:tc>
        <w:tc>
          <w:tcPr>
            <w:tcW w:w="221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F2344" w:rsidRPr="00F77828" w:rsidRDefault="005F2344" w:rsidP="005F2344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</w:tr>
      <w:tr w:rsidR="005F2344" w:rsidRPr="00F77828" w:rsidTr="002D487B">
        <w:trPr>
          <w:trHeight w:val="5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19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 достатність зручних місць для очікування, оформлення документів, підготовки до засідання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5F2344" w:rsidRPr="00F77828" w:rsidTr="002D487B">
        <w:trPr>
          <w:trHeight w:val="26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 вільний доступ до побутових приміщень (туалетів)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5F2344" w:rsidRPr="00F77828" w:rsidTr="002D487B">
        <w:trPr>
          <w:trHeight w:val="26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21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 чистота та прибраність приміщень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5F2344" w:rsidRPr="00F77828" w:rsidTr="002D487B">
        <w:trPr>
          <w:trHeight w:val="27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22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 достатність освітлення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5F2344" w:rsidRPr="00F77828">
        <w:trPr>
          <w:trHeight w:val="269"/>
        </w:trPr>
        <w:tc>
          <w:tcPr>
            <w:tcW w:w="7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5F2344">
            <w:pPr>
              <w:spacing w:after="0" w:line="220" w:lineRule="exact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</w:p>
          <w:p w:rsidR="005F2344" w:rsidRPr="00F77828" w:rsidRDefault="005F2344" w:rsidP="005F2344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lang w:val="uk-UA" w:eastAsia="uk-UA"/>
              </w:rPr>
              <w:t>Повнота та ясність інформації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F2344" w:rsidRPr="00F77828" w:rsidRDefault="005F2344" w:rsidP="0045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F2344" w:rsidRPr="00F77828" w:rsidRDefault="005F2344" w:rsidP="0045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F2344" w:rsidRPr="00F77828" w:rsidRDefault="005F2344" w:rsidP="0045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F2344" w:rsidRPr="00F77828" w:rsidRDefault="005F2344" w:rsidP="0045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F2344" w:rsidRPr="00F77828" w:rsidRDefault="005F2344" w:rsidP="0045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F2344" w:rsidRPr="00F77828" w:rsidRDefault="005F2344" w:rsidP="0045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5F2344" w:rsidRPr="00F77828" w:rsidTr="002D487B">
        <w:trPr>
          <w:trHeight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23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Чи зручно у суді розташовані інформаційні стенди (дошки об’яв)?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</w:tbl>
    <w:p w:rsidR="004574B4" w:rsidRPr="00F77828" w:rsidRDefault="004574B4" w:rsidP="005F2344">
      <w:pPr>
        <w:spacing w:after="0" w:line="240" w:lineRule="auto"/>
        <w:rPr>
          <w:rFonts w:ascii="Arial" w:eastAsia="Times New Roman" w:hAnsi="Arial" w:cs="Arial"/>
          <w:b/>
          <w:bCs/>
          <w:lang w:val="uk-UA" w:eastAsia="uk-UA"/>
        </w:rPr>
      </w:pPr>
    </w:p>
    <w:p w:rsidR="005F2344" w:rsidRPr="00F77828" w:rsidRDefault="005F2344" w:rsidP="005F2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77828">
        <w:rPr>
          <w:rFonts w:ascii="Arial" w:eastAsia="Times New Roman" w:hAnsi="Arial" w:cs="Arial"/>
          <w:b/>
          <w:bCs/>
          <w:lang w:val="uk-UA" w:eastAsia="uk-UA"/>
        </w:rPr>
        <w:t>Чи повною мірою задовольняє Вас наявна в суді інформація</w:t>
      </w:r>
    </w:p>
    <w:p w:rsidR="005F2344" w:rsidRPr="00F77828" w:rsidRDefault="005F2344" w:rsidP="005F2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77828">
        <w:rPr>
          <w:rFonts w:ascii="Arial" w:eastAsia="Times New Roman" w:hAnsi="Arial" w:cs="Arial"/>
          <w:b/>
          <w:bCs/>
          <w:u w:val="single"/>
          <w:lang w:val="uk-UA" w:eastAsia="uk-UA"/>
        </w:rPr>
        <w:t>щодо:</w:t>
      </w:r>
      <w:r w:rsidRPr="00F77828">
        <w:rPr>
          <w:rFonts w:ascii="Arial" w:eastAsia="Times New Roman" w:hAnsi="Arial" w:cs="Arial"/>
          <w:b/>
          <w:bCs/>
          <w:lang w:val="uk-UA" w:eastAsia="uk-UA"/>
        </w:rPr>
        <w:tab/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5"/>
        <w:gridCol w:w="6710"/>
        <w:gridCol w:w="581"/>
        <w:gridCol w:w="326"/>
        <w:gridCol w:w="322"/>
        <w:gridCol w:w="326"/>
        <w:gridCol w:w="326"/>
        <w:gridCol w:w="336"/>
      </w:tblGrid>
      <w:tr w:rsidR="005F2344" w:rsidRPr="00F77828" w:rsidTr="002D487B">
        <w:trPr>
          <w:trHeight w:val="27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24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 розташування кабінетів, залів судових засідань, інших приміщень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5F2344" w:rsidRPr="00F77828" w:rsidTr="002D487B">
        <w:trPr>
          <w:trHeight w:val="26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 правил допуску в суд та перебування в ньому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5F2344" w:rsidRPr="00F77828" w:rsidTr="002D487B">
        <w:trPr>
          <w:trHeight w:val="27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26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 справ, що призначені до розгляду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5F2344" w:rsidRPr="00F77828" w:rsidTr="002D487B">
        <w:trPr>
          <w:trHeight w:val="26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27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 зразків документів (заяв, клопотань тощо)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5F2344" w:rsidRPr="00F77828" w:rsidTr="002D487B">
        <w:trPr>
          <w:trHeight w:val="5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28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 порядку сплати судових зборів та мита, реквізити та розміри платежів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5F2344" w:rsidRPr="00F77828" w:rsidTr="002D487B">
        <w:trPr>
          <w:trHeight w:val="50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29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Чи користувалися Ви сторінкою суду в мережі інтернет?</w:t>
            </w:r>
          </w:p>
        </w:tc>
        <w:tc>
          <w:tcPr>
            <w:tcW w:w="221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Так - 1,</w:t>
            </w:r>
          </w:p>
          <w:p w:rsidR="005F2344" w:rsidRPr="00F77828" w:rsidRDefault="007F7747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F774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48.45pt;margin-top:3.4pt;width:13.5pt;height:0;z-index:251658240" o:connectortype="straight">
                  <v:stroke endarrow="block"/>
                </v:shape>
              </w:pict>
            </w:r>
            <w:r w:rsidR="004574B4"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 xml:space="preserve">Ні - 2      </w:t>
            </w:r>
            <w:r w:rsidR="005F2344"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 xml:space="preserve"> № 31</w:t>
            </w:r>
          </w:p>
        </w:tc>
      </w:tr>
      <w:tr w:rsidR="005F2344" w:rsidRPr="00F77828" w:rsidTr="002D487B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Чи знайшли Ви на сторінці суду потрібну для Вас інформацію?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5F2344" w:rsidRPr="00F77828" w:rsidTr="002D487B">
        <w:trPr>
          <w:trHeight w:val="269"/>
        </w:trPr>
        <w:tc>
          <w:tcPr>
            <w:tcW w:w="7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bottom"/>
          </w:tcPr>
          <w:p w:rsidR="004574B4" w:rsidRPr="00F77828" w:rsidRDefault="004574B4" w:rsidP="005F2344">
            <w:pPr>
              <w:spacing w:after="0" w:line="220" w:lineRule="exact"/>
              <w:rPr>
                <w:rFonts w:ascii="Arial" w:eastAsia="Times New Roman" w:hAnsi="Arial" w:cs="Arial"/>
                <w:b/>
                <w:bCs/>
                <w:lang w:val="uk-UA" w:eastAsia="uk-UA"/>
              </w:rPr>
            </w:pPr>
          </w:p>
          <w:p w:rsidR="005F2344" w:rsidRPr="00F77828" w:rsidRDefault="005F2344" w:rsidP="005F2344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lang w:val="uk-UA" w:eastAsia="uk-UA"/>
              </w:rPr>
              <w:t>Сприйняття роботи працівників апарату суду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5F2344" w:rsidRPr="00F77828" w:rsidTr="002D487B">
        <w:trPr>
          <w:trHeight w:val="76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31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Чи старанно працювали працівники суду та не припускалися помилок, які призводили б до перероблення документів та порушення строків?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</w:tbl>
    <w:p w:rsidR="004574B4" w:rsidRPr="00F77828" w:rsidRDefault="004574B4" w:rsidP="005F2344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val="uk-UA" w:eastAsia="uk-UA"/>
        </w:rPr>
      </w:pPr>
    </w:p>
    <w:p w:rsidR="005F2344" w:rsidRPr="00F77828" w:rsidRDefault="005F2344" w:rsidP="005F2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77828">
        <w:rPr>
          <w:rFonts w:ascii="Arial" w:eastAsia="Times New Roman" w:hAnsi="Arial" w:cs="Arial"/>
          <w:b/>
          <w:bCs/>
          <w:u w:val="single"/>
          <w:lang w:val="uk-UA" w:eastAsia="uk-UA"/>
        </w:rPr>
        <w:t>Чи виявили працівники апарату суду при спілкуванні з Вами: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5"/>
        <w:gridCol w:w="6710"/>
        <w:gridCol w:w="581"/>
        <w:gridCol w:w="326"/>
        <w:gridCol w:w="322"/>
        <w:gridCol w:w="326"/>
        <w:gridCol w:w="326"/>
        <w:gridCol w:w="336"/>
      </w:tblGrid>
      <w:tr w:rsidR="005F2344" w:rsidRPr="00F77828" w:rsidTr="002D487B">
        <w:trPr>
          <w:trHeight w:val="27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32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 доброзичливість, повагу, бажання допомогти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5F2344" w:rsidRPr="00F77828" w:rsidTr="002D487B">
        <w:trPr>
          <w:trHeight w:val="26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33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 однакове ставлення до всіх, незалежно від соціального статусу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5F2344" w:rsidRPr="00F77828" w:rsidTr="002D487B">
        <w:trPr>
          <w:trHeight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F2344" w:rsidRPr="00F77828" w:rsidRDefault="005F234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34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 професіоналізм, знання своєї справи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</w:tbl>
    <w:p w:rsidR="005F2344" w:rsidRPr="00F77828" w:rsidRDefault="007F7747" w:rsidP="005F2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7747">
        <w:rPr>
          <w:rFonts w:ascii="Times New Roman" w:eastAsia="Times New Roman" w:hAnsi="Times New Roman" w:cs="Times New Roman"/>
          <w:i/>
          <w:iCs/>
          <w:noProof/>
          <w:sz w:val="21"/>
          <w:szCs w:val="21"/>
          <w:lang w:eastAsia="ru-RU"/>
        </w:rPr>
        <w:pict>
          <v:shape id="_x0000_s1029" type="#_x0000_t32" style="position:absolute;margin-left:315.55pt;margin-top:6.85pt;width:11.9pt;height:0;z-index:251660288;mso-position-horizontal-relative:text;mso-position-vertical-relative:text" o:connectortype="straight">
            <v:stroke endarrow="block"/>
          </v:shape>
        </w:pict>
      </w:r>
      <w:r w:rsidRPr="007F7747">
        <w:rPr>
          <w:rFonts w:ascii="Times New Roman" w:eastAsia="Times New Roman" w:hAnsi="Times New Roman" w:cs="Times New Roman"/>
          <w:i/>
          <w:iCs/>
          <w:noProof/>
          <w:sz w:val="21"/>
          <w:szCs w:val="21"/>
          <w:lang w:eastAsia="ru-RU"/>
        </w:rPr>
        <w:pict>
          <v:shape id="_x0000_s1028" type="#_x0000_t32" style="position:absolute;margin-left:187.2pt;margin-top:6.85pt;width:10.65pt;height:0;z-index:251659264;mso-position-horizontal-relative:text;mso-position-vertical-relative:text" o:connectortype="straight">
            <v:stroke endarrow="block"/>
          </v:shape>
        </w:pict>
      </w:r>
      <w:r w:rsidR="004574B4" w:rsidRPr="00F77828">
        <w:rPr>
          <w:rFonts w:ascii="Times New Roman" w:eastAsia="Times New Roman" w:hAnsi="Times New Roman" w:cs="Times New Roman"/>
          <w:i/>
          <w:iCs/>
          <w:sz w:val="21"/>
          <w:szCs w:val="21"/>
          <w:lang w:val="uk-UA" w:eastAsia="uk-UA"/>
        </w:rPr>
        <w:t xml:space="preserve">Якщо Ви у запитанні №10 відповіли «1»         </w:t>
      </w:r>
      <w:r w:rsidR="005F2344" w:rsidRPr="00F77828">
        <w:rPr>
          <w:rFonts w:ascii="Times New Roman" w:eastAsia="Times New Roman" w:hAnsi="Times New Roman" w:cs="Times New Roman"/>
          <w:i/>
          <w:iCs/>
          <w:sz w:val="21"/>
          <w:szCs w:val="21"/>
          <w:lang w:val="uk-UA" w:eastAsia="uk-UA"/>
        </w:rPr>
        <w:t xml:space="preserve"> закінчити </w:t>
      </w:r>
      <w:r w:rsidR="004574B4" w:rsidRPr="00F77828">
        <w:rPr>
          <w:rFonts w:ascii="Times New Roman" w:eastAsia="Times New Roman" w:hAnsi="Times New Roman" w:cs="Times New Roman"/>
          <w:i/>
          <w:iCs/>
          <w:sz w:val="21"/>
          <w:szCs w:val="21"/>
          <w:lang w:val="uk-UA" w:eastAsia="uk-UA"/>
        </w:rPr>
        <w:t>опитування</w:t>
      </w:r>
      <w:r w:rsidR="005F2344" w:rsidRPr="00F77828">
        <w:rPr>
          <w:rFonts w:ascii="Times New Roman" w:eastAsia="Times New Roman" w:hAnsi="Times New Roman" w:cs="Times New Roman"/>
          <w:i/>
          <w:iCs/>
          <w:sz w:val="21"/>
          <w:szCs w:val="21"/>
          <w:lang w:val="uk-UA" w:eastAsia="uk-UA"/>
        </w:rPr>
        <w:t>!</w:t>
      </w:r>
    </w:p>
    <w:p w:rsidR="004574B4" w:rsidRPr="00F77828" w:rsidRDefault="004574B4" w:rsidP="005F2344">
      <w:pP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u w:val="single"/>
          <w:lang w:val="uk-UA" w:eastAsia="uk-UA"/>
        </w:rPr>
      </w:pPr>
    </w:p>
    <w:p w:rsidR="005F2344" w:rsidRPr="00F77828" w:rsidRDefault="005F2344" w:rsidP="005F2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77828">
        <w:rPr>
          <w:rFonts w:ascii="Arial" w:eastAsia="Times New Roman" w:hAnsi="Arial" w:cs="Arial"/>
          <w:b/>
          <w:bCs/>
          <w:u w:val="single"/>
          <w:lang w:val="uk-UA" w:eastAsia="uk-UA"/>
        </w:rPr>
        <w:t>Дотримання строків судового розгляду</w:t>
      </w:r>
    </w:p>
    <w:tbl>
      <w:tblPr>
        <w:tblW w:w="964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5"/>
        <w:gridCol w:w="6710"/>
        <w:gridCol w:w="581"/>
        <w:gridCol w:w="326"/>
        <w:gridCol w:w="322"/>
        <w:gridCol w:w="326"/>
        <w:gridCol w:w="326"/>
        <w:gridCol w:w="336"/>
      </w:tblGrid>
      <w:tr w:rsidR="005F2344" w:rsidRPr="00F77828" w:rsidTr="002D487B">
        <w:trPr>
          <w:trHeight w:val="51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35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Чи вчасно (відповідно до графіка) розпочалося останнє засідання по Вашій справі?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5F2344" w:rsidRPr="00F77828" w:rsidTr="002D487B">
        <w:trPr>
          <w:trHeight w:val="50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36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Чи було враховано Ваші побажання при призначенні дня та часу засідання?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5F2344" w:rsidRPr="00F77828" w:rsidTr="002D487B">
        <w:trPr>
          <w:trHeight w:val="5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37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Чи вчасно Ви отримували повістки та повідомлення про розгляд справи?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  <w:tr w:rsidR="005F2344" w:rsidRPr="00F77828" w:rsidTr="002D487B">
        <w:trPr>
          <w:trHeight w:val="51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38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2D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Чи вважаєте Ви обґрунтованими затримки/ перенесення слухань у розгляді Вашої справи?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344" w:rsidRPr="00F77828" w:rsidRDefault="005F2344" w:rsidP="004574B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</w:tr>
    </w:tbl>
    <w:p w:rsidR="004574B4" w:rsidRPr="00F77828" w:rsidRDefault="004574B4" w:rsidP="004574B4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val="uk-UA" w:eastAsia="uk-UA"/>
        </w:rPr>
      </w:pPr>
    </w:p>
    <w:p w:rsidR="004574B4" w:rsidRPr="00F77828" w:rsidRDefault="004574B4" w:rsidP="004574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77828">
        <w:rPr>
          <w:rFonts w:ascii="Arial" w:eastAsia="Times New Roman" w:hAnsi="Arial" w:cs="Arial"/>
          <w:b/>
          <w:sz w:val="20"/>
          <w:szCs w:val="20"/>
          <w:u w:val="single"/>
          <w:lang w:val="uk-UA" w:eastAsia="uk-UA"/>
        </w:rPr>
        <w:t>Сприйняття роботи судді</w:t>
      </w:r>
    </w:p>
    <w:tbl>
      <w:tblPr>
        <w:tblW w:w="964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53"/>
        <w:gridCol w:w="7003"/>
        <w:gridCol w:w="331"/>
        <w:gridCol w:w="326"/>
        <w:gridCol w:w="331"/>
        <w:gridCol w:w="331"/>
        <w:gridCol w:w="326"/>
        <w:gridCol w:w="341"/>
      </w:tblGrid>
      <w:tr w:rsidR="004574B4" w:rsidRPr="00F77828" w:rsidTr="002D487B">
        <w:trPr>
          <w:trHeight w:val="50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39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неупередженість та незалежність (суддя не піддався зовнішньому тиску, якщо такий був)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9</w:t>
            </w:r>
          </w:p>
        </w:tc>
      </w:tr>
      <w:tr w:rsidR="004574B4" w:rsidRPr="00F77828" w:rsidTr="002D487B">
        <w:trPr>
          <w:trHeight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40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 коректність, доброзичливість, ввічливість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9</w:t>
            </w:r>
          </w:p>
        </w:tc>
      </w:tr>
      <w:tr w:rsidR="004574B4" w:rsidRPr="00F77828" w:rsidTr="002D487B">
        <w:trPr>
          <w:trHeight w:val="28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41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 належна підготовка до справи та знання справи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9</w:t>
            </w:r>
          </w:p>
        </w:tc>
      </w:tr>
      <w:tr w:rsidR="004574B4" w:rsidRPr="00F77828" w:rsidTr="002D487B">
        <w:trPr>
          <w:trHeight w:val="28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42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 надання можливостей сторонам обґрунтовувати свою позицію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9</w:t>
            </w:r>
          </w:p>
        </w:tc>
      </w:tr>
      <w:tr w:rsidR="004574B4" w:rsidRPr="00F77828" w:rsidTr="002D487B">
        <w:trPr>
          <w:trHeight w:val="29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43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 дотримання процедури розгляду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74B4" w:rsidRPr="00F77828" w:rsidRDefault="004574B4" w:rsidP="004574B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b/>
                <w:sz w:val="20"/>
                <w:szCs w:val="20"/>
                <w:lang w:val="uk-UA" w:eastAsia="uk-UA"/>
              </w:rPr>
              <w:t>9</w:t>
            </w:r>
          </w:p>
        </w:tc>
      </w:tr>
    </w:tbl>
    <w:p w:rsidR="002D487B" w:rsidRPr="00F77828" w:rsidRDefault="002D487B" w:rsidP="004574B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val="uk-UA" w:eastAsia="uk-UA"/>
        </w:rPr>
      </w:pPr>
    </w:p>
    <w:p w:rsidR="004574B4" w:rsidRPr="00F77828" w:rsidRDefault="007F7747" w:rsidP="004574B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i/>
          <w:iCs/>
          <w:noProof/>
          <w:sz w:val="21"/>
          <w:szCs w:val="21"/>
          <w:lang w:eastAsia="ru-RU"/>
        </w:rPr>
        <w:pict>
          <v:shape id="_x0000_s1031" type="#_x0000_t32" style="position:absolute;margin-left:356.9pt;margin-top:5.75pt;width:13.15pt;height:0;z-index:251662336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i/>
          <w:iCs/>
          <w:noProof/>
          <w:sz w:val="21"/>
          <w:szCs w:val="21"/>
          <w:lang w:eastAsia="ru-RU"/>
        </w:rPr>
        <w:pict>
          <v:shape id="_x0000_s1030" type="#_x0000_t32" style="position:absolute;margin-left:224.8pt;margin-top:5.75pt;width:14.4pt;height:.65pt;flip:y;z-index:251661312" o:connectortype="straight">
            <v:stroke endarrow="block"/>
          </v:shape>
        </w:pict>
      </w:r>
      <w:r w:rsidR="00DC49A8">
        <w:rPr>
          <w:rFonts w:ascii="Times New Roman" w:eastAsia="Times New Roman" w:hAnsi="Times New Roman" w:cs="Times New Roman"/>
          <w:i/>
          <w:iCs/>
          <w:sz w:val="21"/>
          <w:szCs w:val="21"/>
          <w:lang w:val="uk-UA" w:eastAsia="uk-UA"/>
        </w:rPr>
        <w:t>Якщо Ви у</w:t>
      </w:r>
      <w:r w:rsidR="004574B4" w:rsidRPr="00F77828">
        <w:rPr>
          <w:rFonts w:ascii="Times New Roman" w:eastAsia="Times New Roman" w:hAnsi="Times New Roman" w:cs="Times New Roman"/>
          <w:i/>
          <w:iCs/>
          <w:sz w:val="21"/>
          <w:szCs w:val="21"/>
          <w:lang w:val="uk-UA" w:eastAsia="uk-UA"/>
        </w:rPr>
        <w:t xml:space="preserve"> запит</w:t>
      </w:r>
      <w:r w:rsidR="002D487B" w:rsidRPr="00F77828">
        <w:rPr>
          <w:rFonts w:ascii="Times New Roman" w:eastAsia="Times New Roman" w:hAnsi="Times New Roman" w:cs="Times New Roman"/>
          <w:i/>
          <w:iCs/>
          <w:sz w:val="21"/>
          <w:szCs w:val="21"/>
          <w:lang w:val="uk-UA" w:eastAsia="uk-UA"/>
        </w:rPr>
        <w:t xml:space="preserve">анні №10 відповіли «2» або «4»          </w:t>
      </w:r>
      <w:r w:rsidR="004574B4" w:rsidRPr="00F77828">
        <w:rPr>
          <w:rFonts w:ascii="Times New Roman" w:eastAsia="Times New Roman" w:hAnsi="Times New Roman" w:cs="Times New Roman"/>
          <w:i/>
          <w:iCs/>
          <w:sz w:val="21"/>
          <w:szCs w:val="21"/>
          <w:lang w:val="uk-UA" w:eastAsia="uk-UA"/>
        </w:rPr>
        <w:t xml:space="preserve"> </w:t>
      </w:r>
      <w:r w:rsidR="002D487B" w:rsidRPr="00F77828">
        <w:rPr>
          <w:rFonts w:ascii="Times New Roman" w:eastAsia="Times New Roman" w:hAnsi="Times New Roman" w:cs="Times New Roman"/>
          <w:i/>
          <w:iCs/>
          <w:sz w:val="21"/>
          <w:szCs w:val="21"/>
          <w:lang w:val="uk-UA" w:eastAsia="uk-UA"/>
        </w:rPr>
        <w:t>закінчити</w:t>
      </w:r>
      <w:r w:rsidR="004574B4" w:rsidRPr="00F77828">
        <w:rPr>
          <w:rFonts w:ascii="Times New Roman" w:eastAsia="Times New Roman" w:hAnsi="Times New Roman" w:cs="Times New Roman"/>
          <w:i/>
          <w:iCs/>
          <w:sz w:val="21"/>
          <w:szCs w:val="21"/>
          <w:lang w:val="uk-UA" w:eastAsia="uk-UA"/>
        </w:rPr>
        <w:t>!</w:t>
      </w:r>
    </w:p>
    <w:p w:rsidR="004574B4" w:rsidRPr="00F77828" w:rsidRDefault="004574B4" w:rsidP="004574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77828">
        <w:rPr>
          <w:rFonts w:ascii="Arial" w:eastAsia="Times New Roman" w:hAnsi="Arial" w:cs="Arial"/>
          <w:b/>
          <w:sz w:val="20"/>
          <w:szCs w:val="20"/>
          <w:lang w:val="uk-UA" w:eastAsia="uk-UA"/>
        </w:rPr>
        <w:lastRenderedPageBreak/>
        <w:t>Судове рішення (якщо розгляд справи завершено)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5"/>
        <w:gridCol w:w="7090"/>
        <w:gridCol w:w="485"/>
        <w:gridCol w:w="970"/>
        <w:gridCol w:w="494"/>
      </w:tblGrid>
      <w:tr w:rsidR="004574B4" w:rsidRPr="00F77828" w:rsidTr="002D487B">
        <w:trPr>
          <w:trHeight w:val="27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74B4" w:rsidRPr="00F77828" w:rsidRDefault="004574B4" w:rsidP="00457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74B4" w:rsidRPr="00F77828" w:rsidRDefault="004574B4" w:rsidP="00457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Так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Ні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КН</w:t>
            </w:r>
          </w:p>
        </w:tc>
      </w:tr>
      <w:tr w:rsidR="004574B4" w:rsidRPr="00F77828" w:rsidTr="002D487B">
        <w:trPr>
          <w:trHeight w:val="26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44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Чи рішення по Вашій справі було на Вашу користь?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9</w:t>
            </w:r>
          </w:p>
        </w:tc>
      </w:tr>
      <w:tr w:rsidR="004574B4" w:rsidRPr="00F77828" w:rsidTr="002D487B">
        <w:trPr>
          <w:trHeight w:val="27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45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Чи плануєте Ви оскаржувати рішення по Вашій справі?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9</w:t>
            </w:r>
          </w:p>
        </w:tc>
      </w:tr>
      <w:tr w:rsidR="004574B4" w:rsidRPr="00F77828" w:rsidTr="002D487B">
        <w:trPr>
          <w:trHeight w:val="26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46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Чи отримали Ви повний текст рішення по Вашій справі?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9</w:t>
            </w:r>
          </w:p>
        </w:tc>
      </w:tr>
      <w:tr w:rsidR="004574B4" w:rsidRPr="00F77828" w:rsidTr="002D487B">
        <w:trPr>
          <w:trHeight w:val="432"/>
        </w:trPr>
        <w:tc>
          <w:tcPr>
            <w:tcW w:w="96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574B4" w:rsidRPr="00DC49A8" w:rsidRDefault="007F7747" w:rsidP="00DC49A8">
            <w:pPr>
              <w:spacing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7F7747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ru-RU"/>
              </w:rPr>
              <w:pict>
                <v:shape id="_x0000_s1032" type="#_x0000_t32" style="position:absolute;left:0;text-align:left;margin-left:306.85pt;margin-top:7.2pt;width:15.05pt;height:0;z-index:251663360;mso-position-horizontal-relative:text;mso-position-vertical-relative:text" o:connectortype="straight">
                  <v:stroke endarrow="block"/>
                </v:shape>
              </w:pict>
            </w:r>
            <w:r w:rsidR="002D487B" w:rsidRPr="00DC49A8">
              <w:rPr>
                <w:rFonts w:ascii="Arial" w:eastAsia="Times New Roman" w:hAnsi="Arial" w:cs="Arial"/>
                <w:bCs/>
                <w:sz w:val="20"/>
                <w:szCs w:val="20"/>
                <w:lang w:val="uk-UA" w:eastAsia="uk-UA"/>
              </w:rPr>
              <w:t>Якщо Ви</w:t>
            </w:r>
            <w:r w:rsidR="004574B4" w:rsidRPr="00DC49A8">
              <w:rPr>
                <w:rFonts w:ascii="Arial" w:eastAsia="Times New Roman" w:hAnsi="Arial" w:cs="Arial"/>
                <w:iCs/>
                <w:sz w:val="20"/>
                <w:szCs w:val="20"/>
                <w:lang w:val="uk-UA" w:eastAsia="uk-UA"/>
              </w:rPr>
              <w:t xml:space="preserve"> на запитан</w:t>
            </w:r>
            <w:r w:rsidR="002D487B" w:rsidRPr="00DC49A8">
              <w:rPr>
                <w:rFonts w:ascii="Arial" w:eastAsia="Times New Roman" w:hAnsi="Arial" w:cs="Arial"/>
                <w:iCs/>
                <w:sz w:val="20"/>
                <w:szCs w:val="20"/>
                <w:lang w:val="uk-UA" w:eastAsia="uk-UA"/>
              </w:rPr>
              <w:t>ня № 4</w:t>
            </w:r>
            <w:r w:rsidR="00DC49A8">
              <w:rPr>
                <w:rFonts w:ascii="Arial" w:eastAsia="Times New Roman" w:hAnsi="Arial" w:cs="Arial"/>
                <w:iCs/>
                <w:sz w:val="20"/>
                <w:szCs w:val="20"/>
                <w:lang w:val="uk-UA" w:eastAsia="uk-UA"/>
              </w:rPr>
              <w:t xml:space="preserve">5 відповіли «2» або «9»       </w:t>
            </w:r>
            <w:r w:rsidR="002D487B" w:rsidRPr="00DC49A8">
              <w:rPr>
                <w:rFonts w:ascii="Arial" w:eastAsia="Times New Roman" w:hAnsi="Arial" w:cs="Arial"/>
                <w:iCs/>
                <w:sz w:val="20"/>
                <w:szCs w:val="20"/>
                <w:lang w:val="uk-UA" w:eastAsia="uk-UA"/>
              </w:rPr>
              <w:t xml:space="preserve"> </w:t>
            </w:r>
            <w:r w:rsidR="00DC49A8">
              <w:rPr>
                <w:rFonts w:ascii="Arial" w:eastAsia="Times New Roman" w:hAnsi="Arial" w:cs="Arial"/>
                <w:iCs/>
                <w:sz w:val="20"/>
                <w:szCs w:val="20"/>
                <w:lang w:val="uk-UA" w:eastAsia="uk-UA"/>
              </w:rPr>
              <w:t xml:space="preserve"> </w:t>
            </w:r>
            <w:r w:rsidR="004574B4" w:rsidRPr="00DC49A8">
              <w:rPr>
                <w:rFonts w:ascii="Arial" w:eastAsia="Times New Roman" w:hAnsi="Arial" w:cs="Arial"/>
                <w:iCs/>
                <w:sz w:val="20"/>
                <w:szCs w:val="20"/>
                <w:lang w:val="uk-UA" w:eastAsia="uk-UA"/>
              </w:rPr>
              <w:t>на запитання № 50!</w:t>
            </w:r>
          </w:p>
        </w:tc>
      </w:tr>
      <w:tr w:rsidR="004574B4" w:rsidRPr="00F77828" w:rsidTr="002D487B">
        <w:trPr>
          <w:trHeight w:val="27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47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Чи вчасно Ви отримали повний текст рішення по Вашій справі?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9</w:t>
            </w:r>
          </w:p>
        </w:tc>
      </w:tr>
    </w:tbl>
    <w:p w:rsidR="004574B4" w:rsidRPr="00F77828" w:rsidRDefault="004574B4" w:rsidP="00457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77828">
        <w:rPr>
          <w:rFonts w:ascii="Times New Roman" w:eastAsia="Times New Roman" w:hAnsi="Times New Roman" w:cs="Times New Roman"/>
          <w:i/>
          <w:iCs/>
          <w:sz w:val="21"/>
          <w:szCs w:val="21"/>
          <w:lang w:val="uk-UA" w:eastAsia="uk-UA"/>
        </w:rPr>
        <w:t>Якщо Вам вдалось ознайомитись із текстом рішення, будь ласка, дайте відповіді на питання, використовуючи 5-бальну шкалу:</w:t>
      </w:r>
    </w:p>
    <w:p w:rsidR="004574B4" w:rsidRPr="00F77828" w:rsidRDefault="004574B4" w:rsidP="00457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77828">
        <w:rPr>
          <w:rFonts w:ascii="Arial" w:eastAsia="Times New Roman" w:hAnsi="Arial" w:cs="Arial"/>
          <w:b/>
          <w:sz w:val="20"/>
          <w:szCs w:val="20"/>
          <w:lang w:val="uk-UA" w:eastAsia="uk-UA"/>
        </w:rPr>
        <w:t xml:space="preserve">(1 -цілком ні, 2 - швидше ні, 3 - більш-менш (варіант: і так, і ні), 4 - швидше так, 5 - цілком </w:t>
      </w:r>
      <w:r w:rsidR="00DC49A8">
        <w:rPr>
          <w:rFonts w:ascii="Arial" w:eastAsia="Times New Roman" w:hAnsi="Arial" w:cs="Arial"/>
          <w:b/>
          <w:sz w:val="20"/>
          <w:szCs w:val="20"/>
          <w:lang w:val="uk-UA" w:eastAsia="uk-UA"/>
        </w:rPr>
        <w:t>так, 9 – код невідповіді</w:t>
      </w:r>
      <w:r w:rsidRPr="00F77828">
        <w:rPr>
          <w:rFonts w:ascii="Arial" w:eastAsia="Times New Roman" w:hAnsi="Arial" w:cs="Arial"/>
          <w:b/>
          <w:sz w:val="20"/>
          <w:szCs w:val="20"/>
          <w:lang w:val="uk-UA" w:eastAsia="uk-UA"/>
        </w:rPr>
        <w:t>)</w:t>
      </w:r>
      <w:r w:rsidRPr="00F77828">
        <w:rPr>
          <w:rFonts w:ascii="Arial" w:eastAsia="Times New Roman" w:hAnsi="Arial" w:cs="Arial"/>
          <w:sz w:val="20"/>
          <w:szCs w:val="20"/>
          <w:lang w:val="uk-UA" w:eastAsia="uk-UA"/>
        </w:rPr>
        <w:tab/>
      </w:r>
    </w:p>
    <w:tbl>
      <w:tblPr>
        <w:tblW w:w="9644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8"/>
        <w:gridCol w:w="6959"/>
        <w:gridCol w:w="131"/>
        <w:gridCol w:w="324"/>
        <w:gridCol w:w="89"/>
        <w:gridCol w:w="236"/>
        <w:gridCol w:w="81"/>
        <w:gridCol w:w="171"/>
        <w:gridCol w:w="73"/>
        <w:gridCol w:w="120"/>
        <w:gridCol w:w="205"/>
        <w:gridCol w:w="78"/>
        <w:gridCol w:w="247"/>
        <w:gridCol w:w="18"/>
        <w:gridCol w:w="307"/>
      </w:tblGrid>
      <w:tr w:rsidR="004574B4" w:rsidRPr="00F77828" w:rsidTr="00F77828">
        <w:trPr>
          <w:trHeight w:val="278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48</w:t>
            </w:r>
          </w:p>
        </w:tc>
        <w:tc>
          <w:tcPr>
            <w:tcW w:w="70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Чи було рішення викладено легкою, доступною для розуміння мовою?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9</w:t>
            </w:r>
          </w:p>
        </w:tc>
      </w:tr>
      <w:tr w:rsidR="004574B4" w:rsidRPr="00F77828" w:rsidTr="00F77828">
        <w:trPr>
          <w:trHeight w:val="278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49</w:t>
            </w:r>
          </w:p>
        </w:tc>
        <w:tc>
          <w:tcPr>
            <w:tcW w:w="7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На Вашу думку, чи було рішення по Вашій справі добре обґрунтованим?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9</w:t>
            </w:r>
          </w:p>
        </w:tc>
      </w:tr>
      <w:tr w:rsidR="002D487B" w:rsidRPr="00F77828" w:rsidTr="00F77828">
        <w:trPr>
          <w:trHeight w:val="283"/>
        </w:trPr>
        <w:tc>
          <w:tcPr>
            <w:tcW w:w="6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D487B" w:rsidRPr="00F77828" w:rsidRDefault="002D487B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</w:p>
        </w:tc>
        <w:tc>
          <w:tcPr>
            <w:tcW w:w="70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D487B" w:rsidRPr="00F77828" w:rsidRDefault="002D487B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D487B" w:rsidRPr="00F77828" w:rsidRDefault="002D487B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D487B" w:rsidRPr="00F77828" w:rsidRDefault="002D487B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</w:p>
        </w:tc>
        <w:tc>
          <w:tcPr>
            <w:tcW w:w="36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D487B" w:rsidRPr="00F77828" w:rsidRDefault="002D487B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D487B" w:rsidRPr="00F77828" w:rsidRDefault="002D487B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</w:p>
        </w:tc>
        <w:tc>
          <w:tcPr>
            <w:tcW w:w="2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D487B" w:rsidRPr="00F77828" w:rsidRDefault="002D487B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D487B" w:rsidRPr="00F77828" w:rsidRDefault="002D487B" w:rsidP="004574B4">
            <w:pPr>
              <w:spacing w:after="0" w:line="200" w:lineRule="exac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</w:p>
        </w:tc>
      </w:tr>
      <w:tr w:rsidR="004574B4" w:rsidRPr="00F77828" w:rsidTr="002D487B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74B4" w:rsidRPr="00F77828" w:rsidRDefault="004574B4" w:rsidP="00457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69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Вкажіть загальну кількість:</w:t>
            </w:r>
          </w:p>
        </w:tc>
        <w:tc>
          <w:tcPr>
            <w:tcW w:w="103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Кількість</w:t>
            </w:r>
          </w:p>
        </w:tc>
        <w:tc>
          <w:tcPr>
            <w:tcW w:w="104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КН</w:t>
            </w:r>
          </w:p>
        </w:tc>
      </w:tr>
      <w:tr w:rsidR="004574B4" w:rsidRPr="00F77828" w:rsidTr="002D487B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69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 судових засідань, що відбулися по Вашій справі</w:t>
            </w:r>
          </w:p>
        </w:tc>
        <w:tc>
          <w:tcPr>
            <w:tcW w:w="103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104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-1</w:t>
            </w:r>
          </w:p>
        </w:tc>
      </w:tr>
      <w:tr w:rsidR="004574B4" w:rsidRPr="00F77828" w:rsidTr="002D487B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51</w:t>
            </w:r>
          </w:p>
        </w:tc>
        <w:tc>
          <w:tcPr>
            <w:tcW w:w="69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 судових засідань, що не відбулися через неналежну організацію роботи суду</w:t>
            </w:r>
          </w:p>
        </w:tc>
        <w:tc>
          <w:tcPr>
            <w:tcW w:w="103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104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-1</w:t>
            </w:r>
          </w:p>
        </w:tc>
      </w:tr>
      <w:tr w:rsidR="004574B4" w:rsidRPr="00F77828" w:rsidTr="002D487B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52</w:t>
            </w:r>
          </w:p>
        </w:tc>
        <w:tc>
          <w:tcPr>
            <w:tcW w:w="6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 візитів до суду, що не були пов'язані з участю в судових засіданнях</w:t>
            </w:r>
          </w:p>
        </w:tc>
        <w:tc>
          <w:tcPr>
            <w:tcW w:w="10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1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74B4" w:rsidRPr="00F77828" w:rsidRDefault="004574B4" w:rsidP="002D487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7828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-1</w:t>
            </w:r>
          </w:p>
        </w:tc>
      </w:tr>
    </w:tbl>
    <w:p w:rsidR="002D487B" w:rsidRPr="00F77828" w:rsidRDefault="002D487B" w:rsidP="004574B4">
      <w:pPr>
        <w:spacing w:after="0" w:line="240" w:lineRule="auto"/>
        <w:rPr>
          <w:rFonts w:ascii="Palatino Linotype" w:eastAsia="Times New Roman" w:hAnsi="Palatino Linotype" w:cs="Palatino Linotype"/>
          <w:b/>
          <w:bCs/>
          <w:smallCaps/>
          <w:sz w:val="21"/>
          <w:szCs w:val="21"/>
          <w:lang w:val="uk-UA" w:eastAsia="uk-UA"/>
        </w:rPr>
      </w:pPr>
    </w:p>
    <w:p w:rsidR="002D487B" w:rsidRPr="00F77828" w:rsidRDefault="002D487B" w:rsidP="004574B4">
      <w:pPr>
        <w:spacing w:after="0" w:line="240" w:lineRule="auto"/>
        <w:rPr>
          <w:rFonts w:ascii="Palatino Linotype" w:eastAsia="Times New Roman" w:hAnsi="Palatino Linotype" w:cs="Palatino Linotype"/>
          <w:b/>
          <w:bCs/>
          <w:smallCaps/>
          <w:sz w:val="21"/>
          <w:szCs w:val="21"/>
          <w:lang w:val="uk-UA" w:eastAsia="uk-UA"/>
        </w:rPr>
      </w:pPr>
    </w:p>
    <w:p w:rsidR="004574B4" w:rsidRPr="00F77828" w:rsidRDefault="004574B4" w:rsidP="002D48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77828">
        <w:rPr>
          <w:rFonts w:ascii="Palatino Linotype" w:eastAsia="Times New Roman" w:hAnsi="Palatino Linotype" w:cs="Palatino Linotype"/>
          <w:b/>
          <w:bCs/>
          <w:smallCaps/>
          <w:sz w:val="21"/>
          <w:szCs w:val="21"/>
          <w:lang w:val="uk-UA" w:eastAsia="uk-UA"/>
        </w:rPr>
        <w:t>дякуємо за участь в опитуванні!</w:t>
      </w:r>
    </w:p>
    <w:p w:rsidR="007A0F4F" w:rsidRPr="00F77828" w:rsidRDefault="007A0F4F" w:rsidP="00A31E23">
      <w:pPr>
        <w:rPr>
          <w:rFonts w:ascii="Arial" w:eastAsia="Times New Roman" w:hAnsi="Arial" w:cs="Arial"/>
          <w:b/>
          <w:bCs/>
          <w:lang w:val="uk-UA" w:eastAsia="uk-UA"/>
        </w:rPr>
      </w:pPr>
    </w:p>
    <w:p w:rsidR="007A0F4F" w:rsidRPr="00F77828" w:rsidRDefault="007A0F4F" w:rsidP="00A31E23">
      <w:pPr>
        <w:rPr>
          <w:rFonts w:ascii="Arial" w:eastAsia="Times New Roman" w:hAnsi="Arial" w:cs="Arial"/>
          <w:b/>
          <w:bCs/>
          <w:lang w:val="uk-UA" w:eastAsia="uk-UA"/>
        </w:rPr>
      </w:pPr>
    </w:p>
    <w:p w:rsidR="007A0F4F" w:rsidRPr="00F77828" w:rsidRDefault="007A0F4F" w:rsidP="00A31E23">
      <w:pPr>
        <w:rPr>
          <w:rFonts w:ascii="Arial" w:eastAsia="Times New Roman" w:hAnsi="Arial" w:cs="Arial"/>
          <w:b/>
          <w:bCs/>
          <w:lang w:val="uk-UA" w:eastAsia="uk-UA"/>
        </w:rPr>
      </w:pPr>
    </w:p>
    <w:p w:rsidR="007A0F4F" w:rsidRPr="00F77828" w:rsidRDefault="007A0F4F" w:rsidP="00A31E23"/>
    <w:sectPr w:rsidR="007A0F4F" w:rsidRPr="00F77828" w:rsidSect="002D487B">
      <w:pgSz w:w="11909" w:h="16834"/>
      <w:pgMar w:top="1440" w:right="1440" w:bottom="1440" w:left="1440" w:header="0" w:footer="152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FE7" w:rsidRDefault="001D3FE7" w:rsidP="001213C9">
      <w:pPr>
        <w:spacing w:after="0" w:line="240" w:lineRule="auto"/>
      </w:pPr>
      <w:r>
        <w:separator/>
      </w:r>
    </w:p>
  </w:endnote>
  <w:endnote w:type="continuationSeparator" w:id="0">
    <w:p w:rsidR="001D3FE7" w:rsidRDefault="001D3FE7" w:rsidP="00121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FE7" w:rsidRDefault="001D3FE7" w:rsidP="001213C9">
      <w:pPr>
        <w:spacing w:after="0" w:line="240" w:lineRule="auto"/>
      </w:pPr>
      <w:r>
        <w:separator/>
      </w:r>
    </w:p>
  </w:footnote>
  <w:footnote w:type="continuationSeparator" w:id="0">
    <w:p w:rsidR="001D3FE7" w:rsidRDefault="001D3FE7" w:rsidP="001213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E23"/>
    <w:rsid w:val="000B586B"/>
    <w:rsid w:val="000D6FAF"/>
    <w:rsid w:val="001213C9"/>
    <w:rsid w:val="001D3FE7"/>
    <w:rsid w:val="001F31E7"/>
    <w:rsid w:val="002D487B"/>
    <w:rsid w:val="00395E5D"/>
    <w:rsid w:val="004574B4"/>
    <w:rsid w:val="005F2344"/>
    <w:rsid w:val="006E1BDA"/>
    <w:rsid w:val="007A0F4F"/>
    <w:rsid w:val="007F7747"/>
    <w:rsid w:val="00A31E23"/>
    <w:rsid w:val="00CF75E3"/>
    <w:rsid w:val="00DC49A8"/>
    <w:rsid w:val="00E045B4"/>
    <w:rsid w:val="00F77828"/>
    <w:rsid w:val="00FB009F"/>
    <w:rsid w:val="00FF7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_x0000_s1028"/>
        <o:r id="V:Rule8" type="connector" idref="#_x0000_s1027"/>
        <o:r id="V:Rule9" type="connector" idref="#_x0000_s1030"/>
        <o:r id="V:Rule10" type="connector" idref="#_x0000_s1031"/>
        <o:r id="V:Rule11" type="connector" idref="#_x0000_s1029"/>
        <o:r id="V:Rule1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21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213C9"/>
  </w:style>
  <w:style w:type="paragraph" w:styleId="a5">
    <w:name w:val="footer"/>
    <w:basedOn w:val="a"/>
    <w:link w:val="a6"/>
    <w:uiPriority w:val="99"/>
    <w:semiHidden/>
    <w:unhideWhenUsed/>
    <w:rsid w:val="00121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213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F8F70-1D07-4CFB-B0F0-5CF9D5331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8</cp:revision>
  <cp:lastPrinted>2017-11-28T08:18:00Z</cp:lastPrinted>
  <dcterms:created xsi:type="dcterms:W3CDTF">2017-11-27T08:56:00Z</dcterms:created>
  <dcterms:modified xsi:type="dcterms:W3CDTF">2017-11-28T13:22:00Z</dcterms:modified>
</cp:coreProperties>
</file>